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611" w:rsidRDefault="003C4611" w:rsidP="00E63A1B">
      <w:pPr>
        <w:pStyle w:val="Subtitle"/>
      </w:pPr>
    </w:p>
    <w:p w:rsidR="00331D20" w:rsidRPr="00FB6712" w:rsidRDefault="003C4611" w:rsidP="00331D20">
      <w:pPr>
        <w:ind w:left="-284"/>
        <w:rPr>
          <w:sz w:val="52"/>
          <w:szCs w:val="52"/>
        </w:rPr>
      </w:pPr>
      <w:bookmarkStart w:id="0" w:name="_Toc470090750"/>
      <w:r w:rsidRPr="00FB6712">
        <w:rPr>
          <w:rFonts w:ascii="Georgia" w:eastAsiaTheme="majorEastAsia" w:hAnsi="Georgia" w:cstheme="majorBidi"/>
          <w:color w:val="24596E"/>
          <w:spacing w:val="0"/>
          <w:sz w:val="52"/>
          <w:szCs w:val="52"/>
        </w:rPr>
        <w:t>N</w:t>
      </w:r>
      <w:r w:rsidR="00A87DC6" w:rsidRPr="00FB6712">
        <w:rPr>
          <w:rFonts w:ascii="Georgia" w:eastAsiaTheme="majorEastAsia" w:hAnsi="Georgia" w:cstheme="majorBidi"/>
          <w:color w:val="24596E"/>
          <w:spacing w:val="0"/>
          <w:sz w:val="52"/>
          <w:szCs w:val="52"/>
        </w:rPr>
        <w:t xml:space="preserve">ational </w:t>
      </w:r>
      <w:r w:rsidRPr="00FB6712">
        <w:rPr>
          <w:rFonts w:ascii="Georgia" w:eastAsiaTheme="majorEastAsia" w:hAnsi="Georgia" w:cstheme="majorBidi"/>
          <w:color w:val="24596E"/>
          <w:spacing w:val="0"/>
          <w:sz w:val="52"/>
          <w:szCs w:val="52"/>
        </w:rPr>
        <w:t>D</w:t>
      </w:r>
      <w:r w:rsidR="00A87DC6" w:rsidRPr="00FB6712">
        <w:rPr>
          <w:rFonts w:ascii="Georgia" w:eastAsiaTheme="majorEastAsia" w:hAnsi="Georgia" w:cstheme="majorBidi"/>
          <w:color w:val="24596E"/>
          <w:spacing w:val="0"/>
          <w:sz w:val="52"/>
          <w:szCs w:val="52"/>
        </w:rPr>
        <w:t xml:space="preserve">isability </w:t>
      </w:r>
      <w:r w:rsidRPr="00FB6712">
        <w:rPr>
          <w:rFonts w:ascii="Georgia" w:eastAsiaTheme="majorEastAsia" w:hAnsi="Georgia" w:cstheme="majorBidi"/>
          <w:color w:val="24596E"/>
          <w:spacing w:val="0"/>
          <w:sz w:val="52"/>
          <w:szCs w:val="52"/>
        </w:rPr>
        <w:t>I</w:t>
      </w:r>
      <w:r w:rsidR="00A87DC6" w:rsidRPr="00FB6712">
        <w:rPr>
          <w:rFonts w:ascii="Georgia" w:eastAsiaTheme="majorEastAsia" w:hAnsi="Georgia" w:cstheme="majorBidi"/>
          <w:color w:val="24596E"/>
          <w:spacing w:val="0"/>
          <w:sz w:val="52"/>
          <w:szCs w:val="52"/>
        </w:rPr>
        <w:t xml:space="preserve">nsurance </w:t>
      </w:r>
      <w:r w:rsidRPr="00FB6712">
        <w:rPr>
          <w:rFonts w:ascii="Georgia" w:eastAsiaTheme="majorEastAsia" w:hAnsi="Georgia" w:cstheme="majorBidi"/>
          <w:color w:val="24596E"/>
          <w:spacing w:val="0"/>
          <w:sz w:val="52"/>
          <w:szCs w:val="52"/>
        </w:rPr>
        <w:t>S</w:t>
      </w:r>
      <w:r w:rsidR="00A87DC6" w:rsidRPr="00FB6712">
        <w:rPr>
          <w:rFonts w:ascii="Georgia" w:eastAsiaTheme="majorEastAsia" w:hAnsi="Georgia" w:cstheme="majorBidi"/>
          <w:color w:val="24596E"/>
          <w:spacing w:val="0"/>
          <w:sz w:val="52"/>
          <w:szCs w:val="52"/>
        </w:rPr>
        <w:t xml:space="preserve">cheme (NDIS) - </w:t>
      </w:r>
      <w:r w:rsidRPr="00FB6712">
        <w:rPr>
          <w:rFonts w:ascii="Georgia" w:eastAsiaTheme="majorEastAsia" w:hAnsi="Georgia" w:cstheme="majorBidi"/>
          <w:color w:val="24596E"/>
          <w:spacing w:val="0"/>
          <w:sz w:val="52"/>
          <w:szCs w:val="52"/>
        </w:rPr>
        <w:t>Code of Conduct</w:t>
      </w:r>
      <w:bookmarkStart w:id="1" w:name="_Toc470090751"/>
      <w:bookmarkEnd w:id="0"/>
      <w:r w:rsidR="00A87DC6" w:rsidRPr="00FB6712">
        <w:rPr>
          <w:rFonts w:ascii="Georgia" w:eastAsiaTheme="majorEastAsia" w:hAnsi="Georgia" w:cstheme="majorBidi"/>
          <w:color w:val="24596E"/>
          <w:spacing w:val="0"/>
          <w:sz w:val="52"/>
          <w:szCs w:val="52"/>
        </w:rPr>
        <w:t xml:space="preserve"> </w:t>
      </w:r>
    </w:p>
    <w:p w:rsidR="0054713E" w:rsidRPr="00FB6712" w:rsidRDefault="00A87DC6" w:rsidP="00FB6712">
      <w:pPr>
        <w:ind w:left="-284"/>
        <w:rPr>
          <w:rFonts w:ascii="Georgia" w:eastAsiaTheme="majorEastAsia" w:hAnsi="Georgia" w:cstheme="majorBidi"/>
          <w:iCs/>
          <w:spacing w:val="6"/>
          <w:sz w:val="36"/>
          <w:szCs w:val="36"/>
        </w:rPr>
      </w:pPr>
      <w:r w:rsidRPr="00FB6712">
        <w:rPr>
          <w:rFonts w:ascii="Georgia" w:eastAsiaTheme="majorEastAsia" w:hAnsi="Georgia" w:cstheme="majorBidi"/>
          <w:iCs/>
          <w:spacing w:val="6"/>
          <w:sz w:val="36"/>
          <w:szCs w:val="36"/>
        </w:rPr>
        <w:t>Discussion Paper</w:t>
      </w:r>
      <w:bookmarkEnd w:id="1"/>
    </w:p>
    <w:p w:rsidR="0094563F" w:rsidRPr="00331D20" w:rsidRDefault="0094563F" w:rsidP="00FB6712">
      <w:pPr>
        <w:pStyle w:val="Smalltext"/>
        <w:ind w:left="-284"/>
        <w:rPr>
          <w:rFonts w:ascii="Arial" w:hAnsi="Arial" w:cs="Times New Roman"/>
        </w:rPr>
      </w:pPr>
      <w:r w:rsidRPr="00331D20">
        <w:rPr>
          <w:rFonts w:ascii="Arial" w:hAnsi="Arial" w:cs="Times New Roman"/>
        </w:rPr>
        <w:t xml:space="preserve">DSS </w:t>
      </w:r>
      <w:r w:rsidR="008F4ACB">
        <w:rPr>
          <w:b/>
          <w:bCs/>
        </w:rPr>
        <w:t>2122.05.17</w:t>
      </w:r>
    </w:p>
    <w:p w:rsidR="0094563F" w:rsidRDefault="0094563F" w:rsidP="00E63A1B"/>
    <w:p w:rsidR="00ED7F00" w:rsidRDefault="00ED7F00" w:rsidP="00E63A1B">
      <w:pPr>
        <w:sectPr w:rsidR="00ED7F00" w:rsidSect="00A7476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283" w:footer="0" w:gutter="0"/>
          <w:cols w:space="708"/>
          <w:titlePg/>
          <w:docGrid w:linePitch="360"/>
        </w:sectPr>
      </w:pPr>
    </w:p>
    <w:sdt>
      <w:sdtPr>
        <w:rPr>
          <w:rFonts w:ascii="Arial" w:eastAsia="Times New Roman" w:hAnsi="Arial" w:cs="Times New Roman"/>
          <w:color w:val="auto"/>
          <w:spacing w:val="4"/>
          <w:sz w:val="24"/>
          <w:szCs w:val="24"/>
          <w:highlight w:val="yellow"/>
        </w:rPr>
        <w:id w:val="-1715039962"/>
        <w:docPartObj>
          <w:docPartGallery w:val="Table of Contents"/>
          <w:docPartUnique/>
        </w:docPartObj>
      </w:sdtPr>
      <w:sdtEndPr>
        <w:rPr>
          <w:rFonts w:asciiTheme="minorHAnsi" w:hAnsiTheme="minorHAnsi" w:cstheme="minorHAnsi"/>
          <w:noProof/>
          <w:highlight w:val="none"/>
        </w:rPr>
      </w:sdtEndPr>
      <w:sdtContent>
        <w:p w:rsidR="00A87DC6" w:rsidRPr="004B1CD8" w:rsidRDefault="00A87DC6" w:rsidP="004B1CD8">
          <w:pPr>
            <w:pStyle w:val="Titlepage"/>
            <w:spacing w:before="600"/>
            <w:ind w:left="357"/>
            <w:rPr>
              <w:sz w:val="52"/>
            </w:rPr>
          </w:pPr>
          <w:r w:rsidRPr="004B1CD8">
            <w:rPr>
              <w:sz w:val="52"/>
            </w:rPr>
            <w:t>Contents</w:t>
          </w:r>
        </w:p>
        <w:p w:rsidR="00957E97" w:rsidRDefault="00A87DC6">
          <w:pPr>
            <w:pStyle w:val="TOC1"/>
            <w:tabs>
              <w:tab w:val="right" w:leader="dot" w:pos="9344"/>
            </w:tabs>
            <w:rPr>
              <w:rFonts w:eastAsiaTheme="minorEastAsia" w:cstheme="minorBidi"/>
              <w:noProof/>
              <w:spacing w:val="0"/>
              <w:sz w:val="22"/>
              <w:szCs w:val="22"/>
            </w:rPr>
          </w:pPr>
          <w:r>
            <w:fldChar w:fldCharType="begin"/>
          </w:r>
          <w:r>
            <w:instrText xml:space="preserve"> TOC \o "1-3" \h \z \u </w:instrText>
          </w:r>
          <w:r>
            <w:fldChar w:fldCharType="separate"/>
          </w:r>
          <w:hyperlink w:anchor="_Toc482104012" w:history="1">
            <w:r w:rsidR="00957E97" w:rsidRPr="00E22B7D">
              <w:rPr>
                <w:rStyle w:val="Hyperlink"/>
                <w:rFonts w:eastAsiaTheme="majorEastAsia"/>
                <w:noProof/>
              </w:rPr>
              <w:t>Introduction</w:t>
            </w:r>
            <w:r w:rsidR="00957E97">
              <w:rPr>
                <w:noProof/>
                <w:webHidden/>
              </w:rPr>
              <w:tab/>
            </w:r>
            <w:r w:rsidR="00957E97">
              <w:rPr>
                <w:noProof/>
                <w:webHidden/>
              </w:rPr>
              <w:fldChar w:fldCharType="begin"/>
            </w:r>
            <w:r w:rsidR="00957E97">
              <w:rPr>
                <w:noProof/>
                <w:webHidden/>
              </w:rPr>
              <w:instrText xml:space="preserve"> PAGEREF _Toc482104012 \h </w:instrText>
            </w:r>
            <w:r w:rsidR="00957E97">
              <w:rPr>
                <w:noProof/>
                <w:webHidden/>
              </w:rPr>
            </w:r>
            <w:r w:rsidR="00957E97">
              <w:rPr>
                <w:noProof/>
                <w:webHidden/>
              </w:rPr>
              <w:fldChar w:fldCharType="separate"/>
            </w:r>
            <w:r w:rsidR="00957E97">
              <w:rPr>
                <w:noProof/>
                <w:webHidden/>
              </w:rPr>
              <w:t>1</w:t>
            </w:r>
            <w:r w:rsidR="00957E97">
              <w:rPr>
                <w:noProof/>
                <w:webHidden/>
              </w:rPr>
              <w:fldChar w:fldCharType="end"/>
            </w:r>
          </w:hyperlink>
        </w:p>
        <w:p w:rsidR="00957E97" w:rsidRDefault="00A82F16">
          <w:pPr>
            <w:pStyle w:val="TOC2"/>
            <w:tabs>
              <w:tab w:val="right" w:leader="dot" w:pos="9344"/>
            </w:tabs>
            <w:rPr>
              <w:rFonts w:eastAsiaTheme="minorEastAsia" w:cstheme="minorBidi"/>
              <w:noProof/>
              <w:spacing w:val="0"/>
              <w:sz w:val="22"/>
              <w:szCs w:val="22"/>
            </w:rPr>
          </w:pPr>
          <w:hyperlink w:anchor="_Toc482104013" w:history="1">
            <w:r w:rsidR="00957E97" w:rsidRPr="00E22B7D">
              <w:rPr>
                <w:rStyle w:val="Hyperlink"/>
                <w:rFonts w:eastAsiaTheme="majorEastAsia"/>
                <w:noProof/>
              </w:rPr>
              <w:t>About this paper</w:t>
            </w:r>
            <w:r w:rsidR="00957E97">
              <w:rPr>
                <w:noProof/>
                <w:webHidden/>
              </w:rPr>
              <w:tab/>
            </w:r>
            <w:r w:rsidR="00957E97">
              <w:rPr>
                <w:noProof/>
                <w:webHidden/>
              </w:rPr>
              <w:fldChar w:fldCharType="begin"/>
            </w:r>
            <w:r w:rsidR="00957E97">
              <w:rPr>
                <w:noProof/>
                <w:webHidden/>
              </w:rPr>
              <w:instrText xml:space="preserve"> PAGEREF _Toc482104013 \h </w:instrText>
            </w:r>
            <w:r w:rsidR="00957E97">
              <w:rPr>
                <w:noProof/>
                <w:webHidden/>
              </w:rPr>
            </w:r>
            <w:r w:rsidR="00957E97">
              <w:rPr>
                <w:noProof/>
                <w:webHidden/>
              </w:rPr>
              <w:fldChar w:fldCharType="separate"/>
            </w:r>
            <w:r w:rsidR="00957E97">
              <w:rPr>
                <w:noProof/>
                <w:webHidden/>
              </w:rPr>
              <w:t>3</w:t>
            </w:r>
            <w:r w:rsidR="00957E97">
              <w:rPr>
                <w:noProof/>
                <w:webHidden/>
              </w:rPr>
              <w:fldChar w:fldCharType="end"/>
            </w:r>
          </w:hyperlink>
        </w:p>
        <w:p w:rsidR="00957E97" w:rsidRDefault="00A82F16">
          <w:pPr>
            <w:pStyle w:val="TOC2"/>
            <w:tabs>
              <w:tab w:val="right" w:leader="dot" w:pos="9344"/>
            </w:tabs>
            <w:rPr>
              <w:rFonts w:eastAsiaTheme="minorEastAsia" w:cstheme="minorBidi"/>
              <w:noProof/>
              <w:spacing w:val="0"/>
              <w:sz w:val="22"/>
              <w:szCs w:val="22"/>
            </w:rPr>
          </w:pPr>
          <w:hyperlink w:anchor="_Toc482104014" w:history="1">
            <w:r w:rsidR="00957E97" w:rsidRPr="00E22B7D">
              <w:rPr>
                <w:rStyle w:val="Hyperlink"/>
                <w:rFonts w:eastAsiaTheme="majorEastAsia"/>
                <w:noProof/>
              </w:rPr>
              <w:t>Contributing to this consultation</w:t>
            </w:r>
            <w:r w:rsidR="00957E97">
              <w:rPr>
                <w:noProof/>
                <w:webHidden/>
              </w:rPr>
              <w:tab/>
            </w:r>
            <w:r w:rsidR="00957E97">
              <w:rPr>
                <w:noProof/>
                <w:webHidden/>
              </w:rPr>
              <w:fldChar w:fldCharType="begin"/>
            </w:r>
            <w:r w:rsidR="00957E97">
              <w:rPr>
                <w:noProof/>
                <w:webHidden/>
              </w:rPr>
              <w:instrText xml:space="preserve"> PAGEREF _Toc482104014 \h </w:instrText>
            </w:r>
            <w:r w:rsidR="00957E97">
              <w:rPr>
                <w:noProof/>
                <w:webHidden/>
              </w:rPr>
            </w:r>
            <w:r w:rsidR="00957E97">
              <w:rPr>
                <w:noProof/>
                <w:webHidden/>
              </w:rPr>
              <w:fldChar w:fldCharType="separate"/>
            </w:r>
            <w:r w:rsidR="00957E97">
              <w:rPr>
                <w:noProof/>
                <w:webHidden/>
              </w:rPr>
              <w:t>3</w:t>
            </w:r>
            <w:r w:rsidR="00957E97">
              <w:rPr>
                <w:noProof/>
                <w:webHidden/>
              </w:rPr>
              <w:fldChar w:fldCharType="end"/>
            </w:r>
          </w:hyperlink>
        </w:p>
        <w:p w:rsidR="00957E97" w:rsidRDefault="00A82F16">
          <w:pPr>
            <w:pStyle w:val="TOC2"/>
            <w:tabs>
              <w:tab w:val="right" w:leader="dot" w:pos="9344"/>
            </w:tabs>
            <w:rPr>
              <w:rFonts w:eastAsiaTheme="minorEastAsia" w:cstheme="minorBidi"/>
              <w:noProof/>
              <w:spacing w:val="0"/>
              <w:sz w:val="22"/>
              <w:szCs w:val="22"/>
            </w:rPr>
          </w:pPr>
          <w:hyperlink w:anchor="_Toc482104015" w:history="1">
            <w:r w:rsidR="00957E97" w:rsidRPr="00E22B7D">
              <w:rPr>
                <w:rStyle w:val="Hyperlink"/>
                <w:rFonts w:eastAsiaTheme="majorEastAsia"/>
                <w:noProof/>
              </w:rPr>
              <w:t>Glossary of terms</w:t>
            </w:r>
            <w:r w:rsidR="00957E97">
              <w:rPr>
                <w:noProof/>
                <w:webHidden/>
              </w:rPr>
              <w:tab/>
            </w:r>
            <w:r w:rsidR="00957E97">
              <w:rPr>
                <w:noProof/>
                <w:webHidden/>
              </w:rPr>
              <w:fldChar w:fldCharType="begin"/>
            </w:r>
            <w:r w:rsidR="00957E97">
              <w:rPr>
                <w:noProof/>
                <w:webHidden/>
              </w:rPr>
              <w:instrText xml:space="preserve"> PAGEREF _Toc482104015 \h </w:instrText>
            </w:r>
            <w:r w:rsidR="00957E97">
              <w:rPr>
                <w:noProof/>
                <w:webHidden/>
              </w:rPr>
            </w:r>
            <w:r w:rsidR="00957E97">
              <w:rPr>
                <w:noProof/>
                <w:webHidden/>
              </w:rPr>
              <w:fldChar w:fldCharType="separate"/>
            </w:r>
            <w:r w:rsidR="00957E97">
              <w:rPr>
                <w:noProof/>
                <w:webHidden/>
              </w:rPr>
              <w:t>4</w:t>
            </w:r>
            <w:r w:rsidR="00957E97">
              <w:rPr>
                <w:noProof/>
                <w:webHidden/>
              </w:rPr>
              <w:fldChar w:fldCharType="end"/>
            </w:r>
          </w:hyperlink>
        </w:p>
        <w:p w:rsidR="00957E97" w:rsidRDefault="00A82F16">
          <w:pPr>
            <w:pStyle w:val="TOC1"/>
            <w:tabs>
              <w:tab w:val="left" w:pos="880"/>
              <w:tab w:val="right" w:leader="dot" w:pos="9344"/>
            </w:tabs>
            <w:rPr>
              <w:rFonts w:eastAsiaTheme="minorEastAsia" w:cstheme="minorBidi"/>
              <w:noProof/>
              <w:spacing w:val="0"/>
              <w:sz w:val="22"/>
              <w:szCs w:val="22"/>
            </w:rPr>
          </w:pPr>
          <w:hyperlink w:anchor="_Toc482104016" w:history="1">
            <w:r w:rsidR="00957E97" w:rsidRPr="00E22B7D">
              <w:rPr>
                <w:rStyle w:val="Hyperlink"/>
                <w:rFonts w:eastAsiaTheme="majorEastAsia"/>
                <w:noProof/>
                <w14:scene3d>
                  <w14:camera w14:prst="orthographicFront"/>
                  <w14:lightRig w14:rig="threePt" w14:dir="t">
                    <w14:rot w14:lat="0" w14:lon="0" w14:rev="0"/>
                  </w14:lightRig>
                </w14:scene3d>
              </w:rPr>
              <w:t>1</w:t>
            </w:r>
            <w:r w:rsidR="00957E97">
              <w:rPr>
                <w:rFonts w:eastAsiaTheme="minorEastAsia" w:cstheme="minorBidi"/>
                <w:noProof/>
                <w:spacing w:val="0"/>
                <w:sz w:val="22"/>
                <w:szCs w:val="22"/>
              </w:rPr>
              <w:tab/>
            </w:r>
            <w:r w:rsidR="00957E97" w:rsidRPr="00E22B7D">
              <w:rPr>
                <w:rStyle w:val="Hyperlink"/>
                <w:rFonts w:eastAsiaTheme="majorEastAsia"/>
                <w:noProof/>
              </w:rPr>
              <w:t>Part 1</w:t>
            </w:r>
            <w:r w:rsidR="00957E97">
              <w:rPr>
                <w:noProof/>
                <w:webHidden/>
              </w:rPr>
              <w:tab/>
            </w:r>
            <w:r w:rsidR="00957E97">
              <w:rPr>
                <w:noProof/>
                <w:webHidden/>
              </w:rPr>
              <w:fldChar w:fldCharType="begin"/>
            </w:r>
            <w:r w:rsidR="00957E97">
              <w:rPr>
                <w:noProof/>
                <w:webHidden/>
              </w:rPr>
              <w:instrText xml:space="preserve"> PAGEREF _Toc482104016 \h </w:instrText>
            </w:r>
            <w:r w:rsidR="00957E97">
              <w:rPr>
                <w:noProof/>
                <w:webHidden/>
              </w:rPr>
            </w:r>
            <w:r w:rsidR="00957E97">
              <w:rPr>
                <w:noProof/>
                <w:webHidden/>
              </w:rPr>
              <w:fldChar w:fldCharType="separate"/>
            </w:r>
            <w:r w:rsidR="00957E97">
              <w:rPr>
                <w:noProof/>
                <w:webHidden/>
              </w:rPr>
              <w:t>7</w:t>
            </w:r>
            <w:r w:rsidR="00957E97">
              <w:rPr>
                <w:noProof/>
                <w:webHidden/>
              </w:rPr>
              <w:fldChar w:fldCharType="end"/>
            </w:r>
          </w:hyperlink>
        </w:p>
        <w:p w:rsidR="00957E97" w:rsidRDefault="00A82F16">
          <w:pPr>
            <w:pStyle w:val="TOC2"/>
            <w:tabs>
              <w:tab w:val="left" w:pos="880"/>
              <w:tab w:val="right" w:leader="dot" w:pos="9344"/>
            </w:tabs>
            <w:rPr>
              <w:rFonts w:eastAsiaTheme="minorEastAsia" w:cstheme="minorBidi"/>
              <w:noProof/>
              <w:spacing w:val="0"/>
              <w:sz w:val="22"/>
              <w:szCs w:val="22"/>
            </w:rPr>
          </w:pPr>
          <w:hyperlink w:anchor="_Toc482104017" w:history="1">
            <w:r w:rsidR="00957E97" w:rsidRPr="00E22B7D">
              <w:rPr>
                <w:rStyle w:val="Hyperlink"/>
                <w:rFonts w:eastAsiaTheme="majorEastAsia"/>
                <w:noProof/>
              </w:rPr>
              <w:t>1.1</w:t>
            </w:r>
            <w:r w:rsidR="00957E97">
              <w:rPr>
                <w:rFonts w:eastAsiaTheme="minorEastAsia" w:cstheme="minorBidi"/>
                <w:noProof/>
                <w:spacing w:val="0"/>
                <w:sz w:val="22"/>
                <w:szCs w:val="22"/>
              </w:rPr>
              <w:tab/>
            </w:r>
            <w:r w:rsidR="00957E97" w:rsidRPr="00E22B7D">
              <w:rPr>
                <w:rStyle w:val="Hyperlink"/>
                <w:rFonts w:eastAsiaTheme="majorEastAsia"/>
                <w:noProof/>
              </w:rPr>
              <w:t>Why we need an NDIS Code of Conduct</w:t>
            </w:r>
            <w:r w:rsidR="00957E97">
              <w:rPr>
                <w:noProof/>
                <w:webHidden/>
              </w:rPr>
              <w:tab/>
            </w:r>
            <w:r w:rsidR="00957E97">
              <w:rPr>
                <w:noProof/>
                <w:webHidden/>
              </w:rPr>
              <w:fldChar w:fldCharType="begin"/>
            </w:r>
            <w:r w:rsidR="00957E97">
              <w:rPr>
                <w:noProof/>
                <w:webHidden/>
              </w:rPr>
              <w:instrText xml:space="preserve"> PAGEREF _Toc482104017 \h </w:instrText>
            </w:r>
            <w:r w:rsidR="00957E97">
              <w:rPr>
                <w:noProof/>
                <w:webHidden/>
              </w:rPr>
            </w:r>
            <w:r w:rsidR="00957E97">
              <w:rPr>
                <w:noProof/>
                <w:webHidden/>
              </w:rPr>
              <w:fldChar w:fldCharType="separate"/>
            </w:r>
            <w:r w:rsidR="00957E97">
              <w:rPr>
                <w:noProof/>
                <w:webHidden/>
              </w:rPr>
              <w:t>7</w:t>
            </w:r>
            <w:r w:rsidR="00957E97">
              <w:rPr>
                <w:noProof/>
                <w:webHidden/>
              </w:rPr>
              <w:fldChar w:fldCharType="end"/>
            </w:r>
          </w:hyperlink>
        </w:p>
        <w:p w:rsidR="00957E97" w:rsidRDefault="00A82F16">
          <w:pPr>
            <w:pStyle w:val="TOC2"/>
            <w:tabs>
              <w:tab w:val="left" w:pos="880"/>
              <w:tab w:val="right" w:leader="dot" w:pos="9344"/>
            </w:tabs>
            <w:rPr>
              <w:rFonts w:eastAsiaTheme="minorEastAsia" w:cstheme="minorBidi"/>
              <w:noProof/>
              <w:spacing w:val="0"/>
              <w:sz w:val="22"/>
              <w:szCs w:val="22"/>
            </w:rPr>
          </w:pPr>
          <w:hyperlink w:anchor="_Toc482104018" w:history="1">
            <w:r w:rsidR="00957E97" w:rsidRPr="00E22B7D">
              <w:rPr>
                <w:rStyle w:val="Hyperlink"/>
                <w:rFonts w:eastAsiaTheme="majorEastAsia"/>
                <w:noProof/>
              </w:rPr>
              <w:t>1.2</w:t>
            </w:r>
            <w:r w:rsidR="00957E97">
              <w:rPr>
                <w:rFonts w:eastAsiaTheme="minorEastAsia" w:cstheme="minorBidi"/>
                <w:noProof/>
                <w:spacing w:val="0"/>
                <w:sz w:val="22"/>
                <w:szCs w:val="22"/>
              </w:rPr>
              <w:tab/>
            </w:r>
            <w:r w:rsidR="00957E97" w:rsidRPr="00E22B7D">
              <w:rPr>
                <w:rStyle w:val="Hyperlink"/>
                <w:rFonts w:eastAsiaTheme="majorEastAsia"/>
                <w:noProof/>
              </w:rPr>
              <w:t>What is included in the NDIS Code of Conduct?</w:t>
            </w:r>
            <w:r w:rsidR="00957E97">
              <w:rPr>
                <w:noProof/>
                <w:webHidden/>
              </w:rPr>
              <w:tab/>
            </w:r>
            <w:r w:rsidR="00957E97">
              <w:rPr>
                <w:noProof/>
                <w:webHidden/>
              </w:rPr>
              <w:fldChar w:fldCharType="begin"/>
            </w:r>
            <w:r w:rsidR="00957E97">
              <w:rPr>
                <w:noProof/>
                <w:webHidden/>
              </w:rPr>
              <w:instrText xml:space="preserve"> PAGEREF _Toc482104018 \h </w:instrText>
            </w:r>
            <w:r w:rsidR="00957E97">
              <w:rPr>
                <w:noProof/>
                <w:webHidden/>
              </w:rPr>
            </w:r>
            <w:r w:rsidR="00957E97">
              <w:rPr>
                <w:noProof/>
                <w:webHidden/>
              </w:rPr>
              <w:fldChar w:fldCharType="separate"/>
            </w:r>
            <w:r w:rsidR="00957E97">
              <w:rPr>
                <w:noProof/>
                <w:webHidden/>
              </w:rPr>
              <w:t>8</w:t>
            </w:r>
            <w:r w:rsidR="00957E97">
              <w:rPr>
                <w:noProof/>
                <w:webHidden/>
              </w:rPr>
              <w:fldChar w:fldCharType="end"/>
            </w:r>
          </w:hyperlink>
        </w:p>
        <w:p w:rsidR="00957E97" w:rsidRDefault="00A82F16">
          <w:pPr>
            <w:pStyle w:val="TOC2"/>
            <w:tabs>
              <w:tab w:val="left" w:pos="880"/>
              <w:tab w:val="right" w:leader="dot" w:pos="9344"/>
            </w:tabs>
            <w:rPr>
              <w:rFonts w:eastAsiaTheme="minorEastAsia" w:cstheme="minorBidi"/>
              <w:noProof/>
              <w:spacing w:val="0"/>
              <w:sz w:val="22"/>
              <w:szCs w:val="22"/>
            </w:rPr>
          </w:pPr>
          <w:hyperlink w:anchor="_Toc482104019" w:history="1">
            <w:r w:rsidR="00957E97" w:rsidRPr="00E22B7D">
              <w:rPr>
                <w:rStyle w:val="Hyperlink"/>
                <w:rFonts w:eastAsiaTheme="majorEastAsia"/>
                <w:noProof/>
              </w:rPr>
              <w:t>1.3</w:t>
            </w:r>
            <w:r w:rsidR="00957E97">
              <w:rPr>
                <w:rFonts w:eastAsiaTheme="minorEastAsia" w:cstheme="minorBidi"/>
                <w:noProof/>
                <w:spacing w:val="0"/>
                <w:sz w:val="22"/>
                <w:szCs w:val="22"/>
              </w:rPr>
              <w:tab/>
            </w:r>
            <w:r w:rsidR="00957E97" w:rsidRPr="00E22B7D">
              <w:rPr>
                <w:rStyle w:val="Hyperlink"/>
                <w:rFonts w:eastAsiaTheme="majorEastAsia"/>
                <w:noProof/>
              </w:rPr>
              <w:t>Who will be covered by the NDIS Code of Conduct?</w:t>
            </w:r>
            <w:r w:rsidR="00957E97">
              <w:rPr>
                <w:noProof/>
                <w:webHidden/>
              </w:rPr>
              <w:tab/>
            </w:r>
            <w:r w:rsidR="00957E97">
              <w:rPr>
                <w:noProof/>
                <w:webHidden/>
              </w:rPr>
              <w:fldChar w:fldCharType="begin"/>
            </w:r>
            <w:r w:rsidR="00957E97">
              <w:rPr>
                <w:noProof/>
                <w:webHidden/>
              </w:rPr>
              <w:instrText xml:space="preserve"> PAGEREF _Toc482104019 \h </w:instrText>
            </w:r>
            <w:r w:rsidR="00957E97">
              <w:rPr>
                <w:noProof/>
                <w:webHidden/>
              </w:rPr>
            </w:r>
            <w:r w:rsidR="00957E97">
              <w:rPr>
                <w:noProof/>
                <w:webHidden/>
              </w:rPr>
              <w:fldChar w:fldCharType="separate"/>
            </w:r>
            <w:r w:rsidR="00957E97">
              <w:rPr>
                <w:noProof/>
                <w:webHidden/>
              </w:rPr>
              <w:t>10</w:t>
            </w:r>
            <w:r w:rsidR="00957E97">
              <w:rPr>
                <w:noProof/>
                <w:webHidden/>
              </w:rPr>
              <w:fldChar w:fldCharType="end"/>
            </w:r>
          </w:hyperlink>
        </w:p>
        <w:p w:rsidR="00957E97" w:rsidRDefault="00A82F16">
          <w:pPr>
            <w:pStyle w:val="TOC3"/>
            <w:tabs>
              <w:tab w:val="left" w:pos="1320"/>
              <w:tab w:val="right" w:leader="dot" w:pos="9344"/>
            </w:tabs>
            <w:rPr>
              <w:rFonts w:eastAsiaTheme="minorEastAsia" w:cstheme="minorBidi"/>
              <w:noProof/>
              <w:spacing w:val="0"/>
              <w:sz w:val="22"/>
              <w:szCs w:val="22"/>
            </w:rPr>
          </w:pPr>
          <w:hyperlink w:anchor="_Toc482104020" w:history="1">
            <w:r w:rsidR="00957E97" w:rsidRPr="00E22B7D">
              <w:rPr>
                <w:rStyle w:val="Hyperlink"/>
                <w:rFonts w:eastAsiaTheme="majorEastAsia"/>
                <w:noProof/>
              </w:rPr>
              <w:t>1.3.1</w:t>
            </w:r>
            <w:r w:rsidR="00957E97">
              <w:rPr>
                <w:rFonts w:eastAsiaTheme="minorEastAsia" w:cstheme="minorBidi"/>
                <w:noProof/>
                <w:spacing w:val="0"/>
                <w:sz w:val="22"/>
                <w:szCs w:val="22"/>
              </w:rPr>
              <w:tab/>
            </w:r>
            <w:r w:rsidR="00957E97" w:rsidRPr="00E22B7D">
              <w:rPr>
                <w:rStyle w:val="Hyperlink"/>
                <w:rFonts w:eastAsiaTheme="majorEastAsia"/>
                <w:noProof/>
              </w:rPr>
              <w:t>Registered providers</w:t>
            </w:r>
            <w:r w:rsidR="00957E97">
              <w:rPr>
                <w:noProof/>
                <w:webHidden/>
              </w:rPr>
              <w:tab/>
            </w:r>
            <w:r w:rsidR="00957E97">
              <w:rPr>
                <w:noProof/>
                <w:webHidden/>
              </w:rPr>
              <w:fldChar w:fldCharType="begin"/>
            </w:r>
            <w:r w:rsidR="00957E97">
              <w:rPr>
                <w:noProof/>
                <w:webHidden/>
              </w:rPr>
              <w:instrText xml:space="preserve"> PAGEREF _Toc482104020 \h </w:instrText>
            </w:r>
            <w:r w:rsidR="00957E97">
              <w:rPr>
                <w:noProof/>
                <w:webHidden/>
              </w:rPr>
            </w:r>
            <w:r w:rsidR="00957E97">
              <w:rPr>
                <w:noProof/>
                <w:webHidden/>
              </w:rPr>
              <w:fldChar w:fldCharType="separate"/>
            </w:r>
            <w:r w:rsidR="00957E97">
              <w:rPr>
                <w:noProof/>
                <w:webHidden/>
              </w:rPr>
              <w:t>10</w:t>
            </w:r>
            <w:r w:rsidR="00957E97">
              <w:rPr>
                <w:noProof/>
                <w:webHidden/>
              </w:rPr>
              <w:fldChar w:fldCharType="end"/>
            </w:r>
          </w:hyperlink>
        </w:p>
        <w:p w:rsidR="00957E97" w:rsidRDefault="00A82F16">
          <w:pPr>
            <w:pStyle w:val="TOC3"/>
            <w:tabs>
              <w:tab w:val="left" w:pos="1320"/>
              <w:tab w:val="right" w:leader="dot" w:pos="9344"/>
            </w:tabs>
            <w:rPr>
              <w:rFonts w:eastAsiaTheme="minorEastAsia" w:cstheme="minorBidi"/>
              <w:noProof/>
              <w:spacing w:val="0"/>
              <w:sz w:val="22"/>
              <w:szCs w:val="22"/>
            </w:rPr>
          </w:pPr>
          <w:hyperlink w:anchor="_Toc482104021" w:history="1">
            <w:r w:rsidR="00957E97" w:rsidRPr="00E22B7D">
              <w:rPr>
                <w:rStyle w:val="Hyperlink"/>
                <w:rFonts w:eastAsiaTheme="majorEastAsia"/>
                <w:noProof/>
              </w:rPr>
              <w:t>1.3.2</w:t>
            </w:r>
            <w:r w:rsidR="00957E97">
              <w:rPr>
                <w:rFonts w:eastAsiaTheme="minorEastAsia" w:cstheme="minorBidi"/>
                <w:noProof/>
                <w:spacing w:val="0"/>
                <w:sz w:val="22"/>
                <w:szCs w:val="22"/>
              </w:rPr>
              <w:tab/>
            </w:r>
            <w:r w:rsidR="00957E97" w:rsidRPr="00E22B7D">
              <w:rPr>
                <w:rStyle w:val="Hyperlink"/>
                <w:rFonts w:eastAsiaTheme="majorEastAsia"/>
                <w:noProof/>
              </w:rPr>
              <w:t>Unregistered providers</w:t>
            </w:r>
            <w:r w:rsidR="00957E97">
              <w:rPr>
                <w:noProof/>
                <w:webHidden/>
              </w:rPr>
              <w:tab/>
            </w:r>
            <w:r w:rsidR="00957E97">
              <w:rPr>
                <w:noProof/>
                <w:webHidden/>
              </w:rPr>
              <w:fldChar w:fldCharType="begin"/>
            </w:r>
            <w:r w:rsidR="00957E97">
              <w:rPr>
                <w:noProof/>
                <w:webHidden/>
              </w:rPr>
              <w:instrText xml:space="preserve"> PAGEREF _Toc482104021 \h </w:instrText>
            </w:r>
            <w:r w:rsidR="00957E97">
              <w:rPr>
                <w:noProof/>
                <w:webHidden/>
              </w:rPr>
            </w:r>
            <w:r w:rsidR="00957E97">
              <w:rPr>
                <w:noProof/>
                <w:webHidden/>
              </w:rPr>
              <w:fldChar w:fldCharType="separate"/>
            </w:r>
            <w:r w:rsidR="00957E97">
              <w:rPr>
                <w:noProof/>
                <w:webHidden/>
              </w:rPr>
              <w:t>10</w:t>
            </w:r>
            <w:r w:rsidR="00957E97">
              <w:rPr>
                <w:noProof/>
                <w:webHidden/>
              </w:rPr>
              <w:fldChar w:fldCharType="end"/>
            </w:r>
          </w:hyperlink>
        </w:p>
        <w:p w:rsidR="00957E97" w:rsidRDefault="00A82F16">
          <w:pPr>
            <w:pStyle w:val="TOC3"/>
            <w:tabs>
              <w:tab w:val="left" w:pos="1320"/>
              <w:tab w:val="right" w:leader="dot" w:pos="9344"/>
            </w:tabs>
            <w:rPr>
              <w:rFonts w:eastAsiaTheme="minorEastAsia" w:cstheme="minorBidi"/>
              <w:noProof/>
              <w:spacing w:val="0"/>
              <w:sz w:val="22"/>
              <w:szCs w:val="22"/>
            </w:rPr>
          </w:pPr>
          <w:hyperlink w:anchor="_Toc482104022" w:history="1">
            <w:r w:rsidR="00957E97" w:rsidRPr="00E22B7D">
              <w:rPr>
                <w:rStyle w:val="Hyperlink"/>
                <w:rFonts w:eastAsiaTheme="majorEastAsia"/>
                <w:noProof/>
              </w:rPr>
              <w:t>1.3.3</w:t>
            </w:r>
            <w:r w:rsidR="00957E97">
              <w:rPr>
                <w:rFonts w:eastAsiaTheme="minorEastAsia" w:cstheme="minorBidi"/>
                <w:noProof/>
                <w:spacing w:val="0"/>
                <w:sz w:val="22"/>
                <w:szCs w:val="22"/>
              </w:rPr>
              <w:tab/>
            </w:r>
            <w:r w:rsidR="00957E97" w:rsidRPr="00E22B7D">
              <w:rPr>
                <w:rStyle w:val="Hyperlink"/>
                <w:rFonts w:eastAsiaTheme="majorEastAsia"/>
                <w:noProof/>
              </w:rPr>
              <w:t>Providers delivering partners in the community services, information, linkages and capacity building (ILC) activities and Commonwealth Continuity of Support (CoS) Programme services</w:t>
            </w:r>
            <w:r w:rsidR="00957E97">
              <w:rPr>
                <w:noProof/>
                <w:webHidden/>
              </w:rPr>
              <w:tab/>
            </w:r>
            <w:r w:rsidR="00957E97">
              <w:rPr>
                <w:noProof/>
                <w:webHidden/>
              </w:rPr>
              <w:fldChar w:fldCharType="begin"/>
            </w:r>
            <w:r w:rsidR="00957E97">
              <w:rPr>
                <w:noProof/>
                <w:webHidden/>
              </w:rPr>
              <w:instrText xml:space="preserve"> PAGEREF _Toc482104022 \h </w:instrText>
            </w:r>
            <w:r w:rsidR="00957E97">
              <w:rPr>
                <w:noProof/>
                <w:webHidden/>
              </w:rPr>
            </w:r>
            <w:r w:rsidR="00957E97">
              <w:rPr>
                <w:noProof/>
                <w:webHidden/>
              </w:rPr>
              <w:fldChar w:fldCharType="separate"/>
            </w:r>
            <w:r w:rsidR="00957E97">
              <w:rPr>
                <w:noProof/>
                <w:webHidden/>
              </w:rPr>
              <w:t>11</w:t>
            </w:r>
            <w:r w:rsidR="00957E97">
              <w:rPr>
                <w:noProof/>
                <w:webHidden/>
              </w:rPr>
              <w:fldChar w:fldCharType="end"/>
            </w:r>
          </w:hyperlink>
        </w:p>
        <w:p w:rsidR="00957E97" w:rsidRDefault="00A82F16">
          <w:pPr>
            <w:pStyle w:val="TOC3"/>
            <w:tabs>
              <w:tab w:val="left" w:pos="1320"/>
              <w:tab w:val="right" w:leader="dot" w:pos="9344"/>
            </w:tabs>
            <w:rPr>
              <w:rFonts w:eastAsiaTheme="minorEastAsia" w:cstheme="minorBidi"/>
              <w:noProof/>
              <w:spacing w:val="0"/>
              <w:sz w:val="22"/>
              <w:szCs w:val="22"/>
            </w:rPr>
          </w:pPr>
          <w:hyperlink w:anchor="_Toc482104023" w:history="1">
            <w:r w:rsidR="00957E97" w:rsidRPr="00E22B7D">
              <w:rPr>
                <w:rStyle w:val="Hyperlink"/>
                <w:rFonts w:eastAsiaTheme="majorEastAsia"/>
                <w:noProof/>
              </w:rPr>
              <w:t>1.3.4</w:t>
            </w:r>
            <w:r w:rsidR="00957E97">
              <w:rPr>
                <w:rFonts w:eastAsiaTheme="minorEastAsia" w:cstheme="minorBidi"/>
                <w:noProof/>
                <w:spacing w:val="0"/>
                <w:sz w:val="22"/>
                <w:szCs w:val="22"/>
              </w:rPr>
              <w:tab/>
            </w:r>
            <w:r w:rsidR="00957E97" w:rsidRPr="00E22B7D">
              <w:rPr>
                <w:rStyle w:val="Hyperlink"/>
                <w:rFonts w:eastAsiaTheme="majorEastAsia"/>
                <w:noProof/>
              </w:rPr>
              <w:t>Workers</w:t>
            </w:r>
            <w:r w:rsidR="00957E97">
              <w:rPr>
                <w:noProof/>
                <w:webHidden/>
              </w:rPr>
              <w:tab/>
            </w:r>
            <w:r w:rsidR="00957E97">
              <w:rPr>
                <w:noProof/>
                <w:webHidden/>
              </w:rPr>
              <w:fldChar w:fldCharType="begin"/>
            </w:r>
            <w:r w:rsidR="00957E97">
              <w:rPr>
                <w:noProof/>
                <w:webHidden/>
              </w:rPr>
              <w:instrText xml:space="preserve"> PAGEREF _Toc482104023 \h </w:instrText>
            </w:r>
            <w:r w:rsidR="00957E97">
              <w:rPr>
                <w:noProof/>
                <w:webHidden/>
              </w:rPr>
            </w:r>
            <w:r w:rsidR="00957E97">
              <w:rPr>
                <w:noProof/>
                <w:webHidden/>
              </w:rPr>
              <w:fldChar w:fldCharType="separate"/>
            </w:r>
            <w:r w:rsidR="00957E97">
              <w:rPr>
                <w:noProof/>
                <w:webHidden/>
              </w:rPr>
              <w:t>11</w:t>
            </w:r>
            <w:r w:rsidR="00957E97">
              <w:rPr>
                <w:noProof/>
                <w:webHidden/>
              </w:rPr>
              <w:fldChar w:fldCharType="end"/>
            </w:r>
          </w:hyperlink>
        </w:p>
        <w:p w:rsidR="00957E97" w:rsidRDefault="00A82F16">
          <w:pPr>
            <w:pStyle w:val="TOC2"/>
            <w:tabs>
              <w:tab w:val="left" w:pos="880"/>
              <w:tab w:val="right" w:leader="dot" w:pos="9344"/>
            </w:tabs>
            <w:rPr>
              <w:rFonts w:eastAsiaTheme="minorEastAsia" w:cstheme="minorBidi"/>
              <w:noProof/>
              <w:spacing w:val="0"/>
              <w:sz w:val="22"/>
              <w:szCs w:val="22"/>
            </w:rPr>
          </w:pPr>
          <w:hyperlink w:anchor="_Toc482104024" w:history="1">
            <w:r w:rsidR="00957E97" w:rsidRPr="00E22B7D">
              <w:rPr>
                <w:rStyle w:val="Hyperlink"/>
                <w:rFonts w:eastAsiaTheme="majorEastAsia"/>
                <w:noProof/>
              </w:rPr>
              <w:t>1.4</w:t>
            </w:r>
            <w:r w:rsidR="00957E97">
              <w:rPr>
                <w:rFonts w:eastAsiaTheme="minorEastAsia" w:cstheme="minorBidi"/>
                <w:noProof/>
                <w:spacing w:val="0"/>
                <w:sz w:val="22"/>
                <w:szCs w:val="22"/>
              </w:rPr>
              <w:tab/>
            </w:r>
            <w:r w:rsidR="00957E97" w:rsidRPr="00E22B7D">
              <w:rPr>
                <w:rStyle w:val="Hyperlink"/>
                <w:rFonts w:eastAsiaTheme="majorEastAsia"/>
                <w:noProof/>
              </w:rPr>
              <w:t>How will the NDIS Code of Conduct be applied?</w:t>
            </w:r>
            <w:r w:rsidR="00957E97">
              <w:rPr>
                <w:noProof/>
                <w:webHidden/>
              </w:rPr>
              <w:tab/>
            </w:r>
            <w:r w:rsidR="00957E97">
              <w:rPr>
                <w:noProof/>
                <w:webHidden/>
              </w:rPr>
              <w:fldChar w:fldCharType="begin"/>
            </w:r>
            <w:r w:rsidR="00957E97">
              <w:rPr>
                <w:noProof/>
                <w:webHidden/>
              </w:rPr>
              <w:instrText xml:space="preserve"> PAGEREF _Toc482104024 \h </w:instrText>
            </w:r>
            <w:r w:rsidR="00957E97">
              <w:rPr>
                <w:noProof/>
                <w:webHidden/>
              </w:rPr>
            </w:r>
            <w:r w:rsidR="00957E97">
              <w:rPr>
                <w:noProof/>
                <w:webHidden/>
              </w:rPr>
              <w:fldChar w:fldCharType="separate"/>
            </w:r>
            <w:r w:rsidR="00957E97">
              <w:rPr>
                <w:noProof/>
                <w:webHidden/>
              </w:rPr>
              <w:t>12</w:t>
            </w:r>
            <w:r w:rsidR="00957E97">
              <w:rPr>
                <w:noProof/>
                <w:webHidden/>
              </w:rPr>
              <w:fldChar w:fldCharType="end"/>
            </w:r>
          </w:hyperlink>
        </w:p>
        <w:p w:rsidR="00957E97" w:rsidRDefault="00A82F16">
          <w:pPr>
            <w:pStyle w:val="TOC1"/>
            <w:tabs>
              <w:tab w:val="left" w:pos="880"/>
              <w:tab w:val="right" w:leader="dot" w:pos="9344"/>
            </w:tabs>
            <w:rPr>
              <w:rFonts w:eastAsiaTheme="minorEastAsia" w:cstheme="minorBidi"/>
              <w:noProof/>
              <w:spacing w:val="0"/>
              <w:sz w:val="22"/>
              <w:szCs w:val="22"/>
            </w:rPr>
          </w:pPr>
          <w:hyperlink w:anchor="_Toc482104025" w:history="1">
            <w:r w:rsidR="00957E97" w:rsidRPr="00E22B7D">
              <w:rPr>
                <w:rStyle w:val="Hyperlink"/>
                <w:rFonts w:eastAsiaTheme="majorEastAsia"/>
                <w:noProof/>
                <w14:scene3d>
                  <w14:camera w14:prst="orthographicFront"/>
                  <w14:lightRig w14:rig="threePt" w14:dir="t">
                    <w14:rot w14:lat="0" w14:lon="0" w14:rev="0"/>
                  </w14:lightRig>
                </w14:scene3d>
              </w:rPr>
              <w:t>2</w:t>
            </w:r>
            <w:r w:rsidR="00957E97">
              <w:rPr>
                <w:rFonts w:eastAsiaTheme="minorEastAsia" w:cstheme="minorBidi"/>
                <w:noProof/>
                <w:spacing w:val="0"/>
                <w:sz w:val="22"/>
                <w:szCs w:val="22"/>
              </w:rPr>
              <w:tab/>
            </w:r>
            <w:r w:rsidR="00957E97" w:rsidRPr="00E22B7D">
              <w:rPr>
                <w:rStyle w:val="Hyperlink"/>
                <w:rFonts w:eastAsiaTheme="majorEastAsia"/>
                <w:noProof/>
              </w:rPr>
              <w:t>Part 2</w:t>
            </w:r>
            <w:r w:rsidR="00957E97">
              <w:rPr>
                <w:noProof/>
                <w:webHidden/>
              </w:rPr>
              <w:tab/>
            </w:r>
            <w:r w:rsidR="00957E97">
              <w:rPr>
                <w:noProof/>
                <w:webHidden/>
              </w:rPr>
              <w:fldChar w:fldCharType="begin"/>
            </w:r>
            <w:r w:rsidR="00957E97">
              <w:rPr>
                <w:noProof/>
                <w:webHidden/>
              </w:rPr>
              <w:instrText xml:space="preserve"> PAGEREF _Toc482104025 \h </w:instrText>
            </w:r>
            <w:r w:rsidR="00957E97">
              <w:rPr>
                <w:noProof/>
                <w:webHidden/>
              </w:rPr>
            </w:r>
            <w:r w:rsidR="00957E97">
              <w:rPr>
                <w:noProof/>
                <w:webHidden/>
              </w:rPr>
              <w:fldChar w:fldCharType="separate"/>
            </w:r>
            <w:r w:rsidR="00957E97">
              <w:rPr>
                <w:noProof/>
                <w:webHidden/>
              </w:rPr>
              <w:t>13</w:t>
            </w:r>
            <w:r w:rsidR="00957E97">
              <w:rPr>
                <w:noProof/>
                <w:webHidden/>
              </w:rPr>
              <w:fldChar w:fldCharType="end"/>
            </w:r>
          </w:hyperlink>
        </w:p>
        <w:p w:rsidR="00957E97" w:rsidRDefault="00A82F16">
          <w:pPr>
            <w:pStyle w:val="TOC2"/>
            <w:tabs>
              <w:tab w:val="left" w:pos="880"/>
              <w:tab w:val="right" w:leader="dot" w:pos="9344"/>
            </w:tabs>
            <w:rPr>
              <w:rFonts w:eastAsiaTheme="minorEastAsia" w:cstheme="minorBidi"/>
              <w:noProof/>
              <w:spacing w:val="0"/>
              <w:sz w:val="22"/>
              <w:szCs w:val="22"/>
            </w:rPr>
          </w:pPr>
          <w:hyperlink w:anchor="_Toc482104026" w:history="1">
            <w:r w:rsidR="00957E97" w:rsidRPr="00E22B7D">
              <w:rPr>
                <w:rStyle w:val="Hyperlink"/>
                <w:rFonts w:eastAsiaTheme="majorEastAsia"/>
                <w:noProof/>
              </w:rPr>
              <w:t>2.1</w:t>
            </w:r>
            <w:r w:rsidR="00957E97">
              <w:rPr>
                <w:rFonts w:eastAsiaTheme="minorEastAsia" w:cstheme="minorBidi"/>
                <w:noProof/>
                <w:spacing w:val="0"/>
                <w:sz w:val="22"/>
                <w:szCs w:val="22"/>
              </w:rPr>
              <w:tab/>
            </w:r>
            <w:r w:rsidR="00957E97" w:rsidRPr="00E22B7D">
              <w:rPr>
                <w:rStyle w:val="Hyperlink"/>
                <w:rFonts w:eastAsiaTheme="majorEastAsia"/>
                <w:noProof/>
              </w:rPr>
              <w:t>Promote individual rights to freedom of expression, self-determination and decision-making</w:t>
            </w:r>
            <w:r w:rsidR="00957E97">
              <w:rPr>
                <w:noProof/>
                <w:webHidden/>
              </w:rPr>
              <w:tab/>
            </w:r>
            <w:r w:rsidR="00957E97">
              <w:rPr>
                <w:noProof/>
                <w:webHidden/>
              </w:rPr>
              <w:fldChar w:fldCharType="begin"/>
            </w:r>
            <w:r w:rsidR="00957E97">
              <w:rPr>
                <w:noProof/>
                <w:webHidden/>
              </w:rPr>
              <w:instrText xml:space="preserve"> PAGEREF _Toc482104026 \h </w:instrText>
            </w:r>
            <w:r w:rsidR="00957E97">
              <w:rPr>
                <w:noProof/>
                <w:webHidden/>
              </w:rPr>
            </w:r>
            <w:r w:rsidR="00957E97">
              <w:rPr>
                <w:noProof/>
                <w:webHidden/>
              </w:rPr>
              <w:fldChar w:fldCharType="separate"/>
            </w:r>
            <w:r w:rsidR="00957E97">
              <w:rPr>
                <w:noProof/>
                <w:webHidden/>
              </w:rPr>
              <w:t>13</w:t>
            </w:r>
            <w:r w:rsidR="00957E97">
              <w:rPr>
                <w:noProof/>
                <w:webHidden/>
              </w:rPr>
              <w:fldChar w:fldCharType="end"/>
            </w:r>
          </w:hyperlink>
        </w:p>
        <w:p w:rsidR="00957E97" w:rsidRDefault="00A82F16">
          <w:pPr>
            <w:pStyle w:val="TOC2"/>
            <w:tabs>
              <w:tab w:val="left" w:pos="880"/>
              <w:tab w:val="right" w:leader="dot" w:pos="9344"/>
            </w:tabs>
            <w:rPr>
              <w:rFonts w:eastAsiaTheme="minorEastAsia" w:cstheme="minorBidi"/>
              <w:noProof/>
              <w:spacing w:val="0"/>
              <w:sz w:val="22"/>
              <w:szCs w:val="22"/>
            </w:rPr>
          </w:pPr>
          <w:hyperlink w:anchor="_Toc482104027" w:history="1">
            <w:r w:rsidR="00957E97" w:rsidRPr="00E22B7D">
              <w:rPr>
                <w:rStyle w:val="Hyperlink"/>
                <w:rFonts w:eastAsiaTheme="majorEastAsia"/>
                <w:noProof/>
              </w:rPr>
              <w:t>2.2</w:t>
            </w:r>
            <w:r w:rsidR="00957E97">
              <w:rPr>
                <w:rFonts w:eastAsiaTheme="minorEastAsia" w:cstheme="minorBidi"/>
                <w:noProof/>
                <w:spacing w:val="0"/>
                <w:sz w:val="22"/>
                <w:szCs w:val="22"/>
              </w:rPr>
              <w:tab/>
            </w:r>
            <w:r w:rsidR="00957E97" w:rsidRPr="00E22B7D">
              <w:rPr>
                <w:rStyle w:val="Hyperlink"/>
                <w:rFonts w:eastAsiaTheme="majorEastAsia"/>
                <w:noProof/>
              </w:rPr>
              <w:t>Actively prevent all forms of violence, exploitation, neglect and abuse</w:t>
            </w:r>
            <w:r w:rsidR="00957E97">
              <w:rPr>
                <w:noProof/>
                <w:webHidden/>
              </w:rPr>
              <w:tab/>
            </w:r>
            <w:r w:rsidR="00957E97">
              <w:rPr>
                <w:noProof/>
                <w:webHidden/>
              </w:rPr>
              <w:fldChar w:fldCharType="begin"/>
            </w:r>
            <w:r w:rsidR="00957E97">
              <w:rPr>
                <w:noProof/>
                <w:webHidden/>
              </w:rPr>
              <w:instrText xml:space="preserve"> PAGEREF _Toc482104027 \h </w:instrText>
            </w:r>
            <w:r w:rsidR="00957E97">
              <w:rPr>
                <w:noProof/>
                <w:webHidden/>
              </w:rPr>
            </w:r>
            <w:r w:rsidR="00957E97">
              <w:rPr>
                <w:noProof/>
                <w:webHidden/>
              </w:rPr>
              <w:fldChar w:fldCharType="separate"/>
            </w:r>
            <w:r w:rsidR="00957E97">
              <w:rPr>
                <w:noProof/>
                <w:webHidden/>
              </w:rPr>
              <w:t>16</w:t>
            </w:r>
            <w:r w:rsidR="00957E97">
              <w:rPr>
                <w:noProof/>
                <w:webHidden/>
              </w:rPr>
              <w:fldChar w:fldCharType="end"/>
            </w:r>
          </w:hyperlink>
        </w:p>
        <w:p w:rsidR="00957E97" w:rsidRDefault="00A82F16">
          <w:pPr>
            <w:pStyle w:val="TOC2"/>
            <w:tabs>
              <w:tab w:val="left" w:pos="880"/>
              <w:tab w:val="right" w:leader="dot" w:pos="9344"/>
            </w:tabs>
            <w:rPr>
              <w:rFonts w:eastAsiaTheme="minorEastAsia" w:cstheme="minorBidi"/>
              <w:noProof/>
              <w:spacing w:val="0"/>
              <w:sz w:val="22"/>
              <w:szCs w:val="22"/>
            </w:rPr>
          </w:pPr>
          <w:hyperlink w:anchor="_Toc482104028" w:history="1">
            <w:r w:rsidR="00957E97" w:rsidRPr="00E22B7D">
              <w:rPr>
                <w:rStyle w:val="Hyperlink"/>
                <w:rFonts w:eastAsiaTheme="majorEastAsia"/>
                <w:noProof/>
              </w:rPr>
              <w:t>2.3</w:t>
            </w:r>
            <w:r w:rsidR="00957E97">
              <w:rPr>
                <w:rFonts w:eastAsiaTheme="minorEastAsia" w:cstheme="minorBidi"/>
                <w:noProof/>
                <w:spacing w:val="0"/>
                <w:sz w:val="22"/>
                <w:szCs w:val="22"/>
              </w:rPr>
              <w:tab/>
            </w:r>
            <w:r w:rsidR="00957E97" w:rsidRPr="00E22B7D">
              <w:rPr>
                <w:rStyle w:val="Hyperlink"/>
                <w:rFonts w:eastAsiaTheme="majorEastAsia"/>
                <w:noProof/>
              </w:rPr>
              <w:t>Act with integrity, honesty and transparency</w:t>
            </w:r>
            <w:r w:rsidR="00957E97">
              <w:rPr>
                <w:noProof/>
                <w:webHidden/>
              </w:rPr>
              <w:tab/>
            </w:r>
            <w:r w:rsidR="00957E97">
              <w:rPr>
                <w:noProof/>
                <w:webHidden/>
              </w:rPr>
              <w:fldChar w:fldCharType="begin"/>
            </w:r>
            <w:r w:rsidR="00957E97">
              <w:rPr>
                <w:noProof/>
                <w:webHidden/>
              </w:rPr>
              <w:instrText xml:space="preserve"> PAGEREF _Toc482104028 \h </w:instrText>
            </w:r>
            <w:r w:rsidR="00957E97">
              <w:rPr>
                <w:noProof/>
                <w:webHidden/>
              </w:rPr>
            </w:r>
            <w:r w:rsidR="00957E97">
              <w:rPr>
                <w:noProof/>
                <w:webHidden/>
              </w:rPr>
              <w:fldChar w:fldCharType="separate"/>
            </w:r>
            <w:r w:rsidR="00957E97">
              <w:rPr>
                <w:noProof/>
                <w:webHidden/>
              </w:rPr>
              <w:t>19</w:t>
            </w:r>
            <w:r w:rsidR="00957E97">
              <w:rPr>
                <w:noProof/>
                <w:webHidden/>
              </w:rPr>
              <w:fldChar w:fldCharType="end"/>
            </w:r>
          </w:hyperlink>
        </w:p>
        <w:p w:rsidR="00957E97" w:rsidRDefault="00A82F16">
          <w:pPr>
            <w:pStyle w:val="TOC2"/>
            <w:tabs>
              <w:tab w:val="left" w:pos="880"/>
              <w:tab w:val="right" w:leader="dot" w:pos="9344"/>
            </w:tabs>
            <w:rPr>
              <w:rFonts w:eastAsiaTheme="minorEastAsia" w:cstheme="minorBidi"/>
              <w:noProof/>
              <w:spacing w:val="0"/>
              <w:sz w:val="22"/>
              <w:szCs w:val="22"/>
            </w:rPr>
          </w:pPr>
          <w:hyperlink w:anchor="_Toc482104029" w:history="1">
            <w:r w:rsidR="00957E97" w:rsidRPr="00E22B7D">
              <w:rPr>
                <w:rStyle w:val="Hyperlink"/>
                <w:rFonts w:eastAsiaTheme="majorEastAsia"/>
                <w:noProof/>
              </w:rPr>
              <w:t>2.4</w:t>
            </w:r>
            <w:r w:rsidR="00957E97">
              <w:rPr>
                <w:rFonts w:eastAsiaTheme="minorEastAsia" w:cstheme="minorBidi"/>
                <w:noProof/>
                <w:spacing w:val="0"/>
                <w:sz w:val="22"/>
                <w:szCs w:val="22"/>
              </w:rPr>
              <w:tab/>
            </w:r>
            <w:r w:rsidR="00957E97" w:rsidRPr="00E22B7D">
              <w:rPr>
                <w:rStyle w:val="Hyperlink"/>
                <w:rFonts w:eastAsiaTheme="majorEastAsia"/>
                <w:noProof/>
              </w:rPr>
              <w:t>Provide supports in a safe and ethical manner with care and skill</w:t>
            </w:r>
            <w:r w:rsidR="00957E97">
              <w:rPr>
                <w:noProof/>
                <w:webHidden/>
              </w:rPr>
              <w:tab/>
            </w:r>
            <w:r w:rsidR="00957E97">
              <w:rPr>
                <w:noProof/>
                <w:webHidden/>
              </w:rPr>
              <w:fldChar w:fldCharType="begin"/>
            </w:r>
            <w:r w:rsidR="00957E97">
              <w:rPr>
                <w:noProof/>
                <w:webHidden/>
              </w:rPr>
              <w:instrText xml:space="preserve"> PAGEREF _Toc482104029 \h </w:instrText>
            </w:r>
            <w:r w:rsidR="00957E97">
              <w:rPr>
                <w:noProof/>
                <w:webHidden/>
              </w:rPr>
            </w:r>
            <w:r w:rsidR="00957E97">
              <w:rPr>
                <w:noProof/>
                <w:webHidden/>
              </w:rPr>
              <w:fldChar w:fldCharType="separate"/>
            </w:r>
            <w:r w:rsidR="00957E97">
              <w:rPr>
                <w:noProof/>
                <w:webHidden/>
              </w:rPr>
              <w:t>22</w:t>
            </w:r>
            <w:r w:rsidR="00957E97">
              <w:rPr>
                <w:noProof/>
                <w:webHidden/>
              </w:rPr>
              <w:fldChar w:fldCharType="end"/>
            </w:r>
          </w:hyperlink>
        </w:p>
        <w:p w:rsidR="00957E97" w:rsidRDefault="00A82F16">
          <w:pPr>
            <w:pStyle w:val="TOC2"/>
            <w:tabs>
              <w:tab w:val="left" w:pos="880"/>
              <w:tab w:val="right" w:leader="dot" w:pos="9344"/>
            </w:tabs>
            <w:rPr>
              <w:rFonts w:eastAsiaTheme="minorEastAsia" w:cstheme="minorBidi"/>
              <w:noProof/>
              <w:spacing w:val="0"/>
              <w:sz w:val="22"/>
              <w:szCs w:val="22"/>
            </w:rPr>
          </w:pPr>
          <w:hyperlink w:anchor="_Toc482104030" w:history="1">
            <w:r w:rsidR="00957E97" w:rsidRPr="00E22B7D">
              <w:rPr>
                <w:rStyle w:val="Hyperlink"/>
                <w:rFonts w:eastAsiaTheme="majorEastAsia"/>
                <w:noProof/>
              </w:rPr>
              <w:t>2.5</w:t>
            </w:r>
            <w:r w:rsidR="00957E97">
              <w:rPr>
                <w:rFonts w:eastAsiaTheme="minorEastAsia" w:cstheme="minorBidi"/>
                <w:noProof/>
                <w:spacing w:val="0"/>
                <w:sz w:val="22"/>
                <w:szCs w:val="22"/>
              </w:rPr>
              <w:tab/>
            </w:r>
            <w:r w:rsidR="00957E97" w:rsidRPr="00E22B7D">
              <w:rPr>
                <w:rStyle w:val="Hyperlink"/>
                <w:rFonts w:eastAsiaTheme="majorEastAsia"/>
                <w:noProof/>
              </w:rPr>
              <w:t>Raise and act on concerns about matters that may impact on the quality and safety of supports provided to people with disability</w:t>
            </w:r>
            <w:r w:rsidR="00957E97">
              <w:rPr>
                <w:noProof/>
                <w:webHidden/>
              </w:rPr>
              <w:tab/>
            </w:r>
            <w:r w:rsidR="00957E97">
              <w:rPr>
                <w:noProof/>
                <w:webHidden/>
              </w:rPr>
              <w:fldChar w:fldCharType="begin"/>
            </w:r>
            <w:r w:rsidR="00957E97">
              <w:rPr>
                <w:noProof/>
                <w:webHidden/>
              </w:rPr>
              <w:instrText xml:space="preserve"> PAGEREF _Toc482104030 \h </w:instrText>
            </w:r>
            <w:r w:rsidR="00957E97">
              <w:rPr>
                <w:noProof/>
                <w:webHidden/>
              </w:rPr>
            </w:r>
            <w:r w:rsidR="00957E97">
              <w:rPr>
                <w:noProof/>
                <w:webHidden/>
              </w:rPr>
              <w:fldChar w:fldCharType="separate"/>
            </w:r>
            <w:r w:rsidR="00957E97">
              <w:rPr>
                <w:noProof/>
                <w:webHidden/>
              </w:rPr>
              <w:t>25</w:t>
            </w:r>
            <w:r w:rsidR="00957E97">
              <w:rPr>
                <w:noProof/>
                <w:webHidden/>
              </w:rPr>
              <w:fldChar w:fldCharType="end"/>
            </w:r>
          </w:hyperlink>
        </w:p>
        <w:p w:rsidR="00957E97" w:rsidRDefault="00A82F16">
          <w:pPr>
            <w:pStyle w:val="TOC2"/>
            <w:tabs>
              <w:tab w:val="left" w:pos="880"/>
              <w:tab w:val="right" w:leader="dot" w:pos="9344"/>
            </w:tabs>
            <w:rPr>
              <w:rFonts w:eastAsiaTheme="minorEastAsia" w:cstheme="minorBidi"/>
              <w:noProof/>
              <w:spacing w:val="0"/>
              <w:sz w:val="22"/>
              <w:szCs w:val="22"/>
            </w:rPr>
          </w:pPr>
          <w:hyperlink w:anchor="_Toc482104031" w:history="1">
            <w:r w:rsidR="00957E97" w:rsidRPr="00E22B7D">
              <w:rPr>
                <w:rStyle w:val="Hyperlink"/>
                <w:rFonts w:eastAsiaTheme="majorEastAsia"/>
                <w:noProof/>
              </w:rPr>
              <w:t>2.6</w:t>
            </w:r>
            <w:r w:rsidR="00957E97">
              <w:rPr>
                <w:rFonts w:eastAsiaTheme="minorEastAsia" w:cstheme="minorBidi"/>
                <w:noProof/>
                <w:spacing w:val="0"/>
                <w:sz w:val="22"/>
                <w:szCs w:val="22"/>
              </w:rPr>
              <w:tab/>
            </w:r>
            <w:r w:rsidR="00957E97" w:rsidRPr="00E22B7D">
              <w:rPr>
                <w:rStyle w:val="Hyperlink"/>
                <w:rFonts w:eastAsiaTheme="majorEastAsia"/>
                <w:noProof/>
              </w:rPr>
              <w:t>Respect the privacy of people with disability</w:t>
            </w:r>
            <w:r w:rsidR="00957E97">
              <w:rPr>
                <w:noProof/>
                <w:webHidden/>
              </w:rPr>
              <w:tab/>
            </w:r>
            <w:r w:rsidR="00957E97">
              <w:rPr>
                <w:noProof/>
                <w:webHidden/>
              </w:rPr>
              <w:fldChar w:fldCharType="begin"/>
            </w:r>
            <w:r w:rsidR="00957E97">
              <w:rPr>
                <w:noProof/>
                <w:webHidden/>
              </w:rPr>
              <w:instrText xml:space="preserve"> PAGEREF _Toc482104031 \h </w:instrText>
            </w:r>
            <w:r w:rsidR="00957E97">
              <w:rPr>
                <w:noProof/>
                <w:webHidden/>
              </w:rPr>
            </w:r>
            <w:r w:rsidR="00957E97">
              <w:rPr>
                <w:noProof/>
                <w:webHidden/>
              </w:rPr>
              <w:fldChar w:fldCharType="separate"/>
            </w:r>
            <w:r w:rsidR="00957E97">
              <w:rPr>
                <w:noProof/>
                <w:webHidden/>
              </w:rPr>
              <w:t>28</w:t>
            </w:r>
            <w:r w:rsidR="00957E97">
              <w:rPr>
                <w:noProof/>
                <w:webHidden/>
              </w:rPr>
              <w:fldChar w:fldCharType="end"/>
            </w:r>
          </w:hyperlink>
        </w:p>
        <w:p w:rsidR="00957E97" w:rsidRDefault="00A82F16">
          <w:pPr>
            <w:pStyle w:val="TOC2"/>
            <w:tabs>
              <w:tab w:val="left" w:pos="880"/>
              <w:tab w:val="right" w:leader="dot" w:pos="9344"/>
            </w:tabs>
            <w:rPr>
              <w:rFonts w:eastAsiaTheme="minorEastAsia" w:cstheme="minorBidi"/>
              <w:noProof/>
              <w:spacing w:val="0"/>
              <w:sz w:val="22"/>
              <w:szCs w:val="22"/>
            </w:rPr>
          </w:pPr>
          <w:hyperlink w:anchor="_Toc482104032" w:history="1">
            <w:r w:rsidR="00957E97" w:rsidRPr="00E22B7D">
              <w:rPr>
                <w:rStyle w:val="Hyperlink"/>
                <w:rFonts w:eastAsiaTheme="majorEastAsia"/>
                <w:noProof/>
              </w:rPr>
              <w:t>2.7</w:t>
            </w:r>
            <w:r w:rsidR="00957E97">
              <w:rPr>
                <w:rFonts w:eastAsiaTheme="minorEastAsia" w:cstheme="minorBidi"/>
                <w:noProof/>
                <w:spacing w:val="0"/>
                <w:sz w:val="22"/>
                <w:szCs w:val="22"/>
              </w:rPr>
              <w:tab/>
            </w:r>
            <w:r w:rsidR="00957E97" w:rsidRPr="00E22B7D">
              <w:rPr>
                <w:rStyle w:val="Hyperlink"/>
                <w:rFonts w:eastAsiaTheme="majorEastAsia"/>
                <w:noProof/>
              </w:rPr>
              <w:t>Not engage in sexual misconduct</w:t>
            </w:r>
            <w:r w:rsidR="00957E97">
              <w:rPr>
                <w:noProof/>
                <w:webHidden/>
              </w:rPr>
              <w:tab/>
            </w:r>
            <w:r w:rsidR="00957E97">
              <w:rPr>
                <w:noProof/>
                <w:webHidden/>
              </w:rPr>
              <w:fldChar w:fldCharType="begin"/>
            </w:r>
            <w:r w:rsidR="00957E97">
              <w:rPr>
                <w:noProof/>
                <w:webHidden/>
              </w:rPr>
              <w:instrText xml:space="preserve"> PAGEREF _Toc482104032 \h </w:instrText>
            </w:r>
            <w:r w:rsidR="00957E97">
              <w:rPr>
                <w:noProof/>
                <w:webHidden/>
              </w:rPr>
            </w:r>
            <w:r w:rsidR="00957E97">
              <w:rPr>
                <w:noProof/>
                <w:webHidden/>
              </w:rPr>
              <w:fldChar w:fldCharType="separate"/>
            </w:r>
            <w:r w:rsidR="00957E97">
              <w:rPr>
                <w:noProof/>
                <w:webHidden/>
              </w:rPr>
              <w:t>30</w:t>
            </w:r>
            <w:r w:rsidR="00957E97">
              <w:rPr>
                <w:noProof/>
                <w:webHidden/>
              </w:rPr>
              <w:fldChar w:fldCharType="end"/>
            </w:r>
          </w:hyperlink>
        </w:p>
        <w:p w:rsidR="00957E97" w:rsidRDefault="00A82F16">
          <w:pPr>
            <w:pStyle w:val="TOC2"/>
            <w:tabs>
              <w:tab w:val="left" w:pos="880"/>
              <w:tab w:val="right" w:leader="dot" w:pos="9344"/>
            </w:tabs>
            <w:rPr>
              <w:rFonts w:eastAsiaTheme="minorEastAsia" w:cstheme="minorBidi"/>
              <w:noProof/>
              <w:spacing w:val="0"/>
              <w:sz w:val="22"/>
              <w:szCs w:val="22"/>
            </w:rPr>
          </w:pPr>
          <w:hyperlink w:anchor="_Toc482104033" w:history="1">
            <w:r w:rsidR="00957E97" w:rsidRPr="00E22B7D">
              <w:rPr>
                <w:rStyle w:val="Hyperlink"/>
                <w:rFonts w:eastAsiaTheme="majorEastAsia"/>
                <w:noProof/>
              </w:rPr>
              <w:t>2.8</w:t>
            </w:r>
            <w:r w:rsidR="00957E97">
              <w:rPr>
                <w:rFonts w:eastAsiaTheme="minorEastAsia" w:cstheme="minorBidi"/>
                <w:noProof/>
                <w:spacing w:val="0"/>
                <w:sz w:val="22"/>
                <w:szCs w:val="22"/>
              </w:rPr>
              <w:tab/>
            </w:r>
            <w:r w:rsidR="00957E97" w:rsidRPr="00E22B7D">
              <w:rPr>
                <w:rStyle w:val="Hyperlink"/>
                <w:rFonts w:eastAsiaTheme="majorEastAsia"/>
                <w:noProof/>
              </w:rPr>
              <w:t>Keep appropriate records</w:t>
            </w:r>
            <w:r w:rsidR="00957E97">
              <w:rPr>
                <w:noProof/>
                <w:webHidden/>
              </w:rPr>
              <w:tab/>
            </w:r>
            <w:r w:rsidR="00957E97">
              <w:rPr>
                <w:noProof/>
                <w:webHidden/>
              </w:rPr>
              <w:fldChar w:fldCharType="begin"/>
            </w:r>
            <w:r w:rsidR="00957E97">
              <w:rPr>
                <w:noProof/>
                <w:webHidden/>
              </w:rPr>
              <w:instrText xml:space="preserve"> PAGEREF _Toc482104033 \h </w:instrText>
            </w:r>
            <w:r w:rsidR="00957E97">
              <w:rPr>
                <w:noProof/>
                <w:webHidden/>
              </w:rPr>
            </w:r>
            <w:r w:rsidR="00957E97">
              <w:rPr>
                <w:noProof/>
                <w:webHidden/>
              </w:rPr>
              <w:fldChar w:fldCharType="separate"/>
            </w:r>
            <w:r w:rsidR="00957E97">
              <w:rPr>
                <w:noProof/>
                <w:webHidden/>
              </w:rPr>
              <w:t>33</w:t>
            </w:r>
            <w:r w:rsidR="00957E97">
              <w:rPr>
                <w:noProof/>
                <w:webHidden/>
              </w:rPr>
              <w:fldChar w:fldCharType="end"/>
            </w:r>
          </w:hyperlink>
        </w:p>
        <w:p w:rsidR="00957E97" w:rsidRDefault="00A82F16">
          <w:pPr>
            <w:pStyle w:val="TOC2"/>
            <w:tabs>
              <w:tab w:val="left" w:pos="880"/>
              <w:tab w:val="right" w:leader="dot" w:pos="9344"/>
            </w:tabs>
            <w:rPr>
              <w:rFonts w:eastAsiaTheme="minorEastAsia" w:cstheme="minorBidi"/>
              <w:noProof/>
              <w:spacing w:val="0"/>
              <w:sz w:val="22"/>
              <w:szCs w:val="22"/>
            </w:rPr>
          </w:pPr>
          <w:hyperlink w:anchor="_Toc482104034" w:history="1">
            <w:r w:rsidR="00957E97" w:rsidRPr="00E22B7D">
              <w:rPr>
                <w:rStyle w:val="Hyperlink"/>
                <w:rFonts w:eastAsiaTheme="majorEastAsia"/>
                <w:noProof/>
              </w:rPr>
              <w:t>2.9</w:t>
            </w:r>
            <w:r w:rsidR="00957E97">
              <w:rPr>
                <w:rFonts w:eastAsiaTheme="minorEastAsia" w:cstheme="minorBidi"/>
                <w:noProof/>
                <w:spacing w:val="0"/>
                <w:sz w:val="22"/>
                <w:szCs w:val="22"/>
              </w:rPr>
              <w:tab/>
            </w:r>
            <w:r w:rsidR="00957E97" w:rsidRPr="00E22B7D">
              <w:rPr>
                <w:rStyle w:val="Hyperlink"/>
                <w:rFonts w:eastAsiaTheme="majorEastAsia"/>
                <w:noProof/>
              </w:rPr>
              <w:t>Maintain adequate personal and professional liability insurance appropriate to the risks associated with the supports provided</w:t>
            </w:r>
            <w:r w:rsidR="00957E97">
              <w:rPr>
                <w:noProof/>
                <w:webHidden/>
              </w:rPr>
              <w:tab/>
            </w:r>
            <w:r w:rsidR="00957E97">
              <w:rPr>
                <w:noProof/>
                <w:webHidden/>
              </w:rPr>
              <w:fldChar w:fldCharType="begin"/>
            </w:r>
            <w:r w:rsidR="00957E97">
              <w:rPr>
                <w:noProof/>
                <w:webHidden/>
              </w:rPr>
              <w:instrText xml:space="preserve"> PAGEREF _Toc482104034 \h </w:instrText>
            </w:r>
            <w:r w:rsidR="00957E97">
              <w:rPr>
                <w:noProof/>
                <w:webHidden/>
              </w:rPr>
            </w:r>
            <w:r w:rsidR="00957E97">
              <w:rPr>
                <w:noProof/>
                <w:webHidden/>
              </w:rPr>
              <w:fldChar w:fldCharType="separate"/>
            </w:r>
            <w:r w:rsidR="00957E97">
              <w:rPr>
                <w:noProof/>
                <w:webHidden/>
              </w:rPr>
              <w:t>35</w:t>
            </w:r>
            <w:r w:rsidR="00957E97">
              <w:rPr>
                <w:noProof/>
                <w:webHidden/>
              </w:rPr>
              <w:fldChar w:fldCharType="end"/>
            </w:r>
          </w:hyperlink>
        </w:p>
        <w:p w:rsidR="00957E97" w:rsidRDefault="00A82F16">
          <w:pPr>
            <w:pStyle w:val="TOC1"/>
            <w:tabs>
              <w:tab w:val="right" w:leader="dot" w:pos="9344"/>
            </w:tabs>
            <w:rPr>
              <w:rFonts w:eastAsiaTheme="minorEastAsia" w:cstheme="minorBidi"/>
              <w:noProof/>
              <w:spacing w:val="0"/>
              <w:sz w:val="22"/>
              <w:szCs w:val="22"/>
            </w:rPr>
          </w:pPr>
          <w:hyperlink w:anchor="_Toc482104035" w:history="1">
            <w:r w:rsidR="00957E97" w:rsidRPr="00E22B7D">
              <w:rPr>
                <w:rStyle w:val="Hyperlink"/>
                <w:rFonts w:eastAsiaTheme="majorEastAsia"/>
                <w:noProof/>
              </w:rPr>
              <w:t>Appendix A – Process of Code of Conduct Investigation and Enforcement</w:t>
            </w:r>
            <w:r w:rsidR="00957E97">
              <w:rPr>
                <w:noProof/>
                <w:webHidden/>
              </w:rPr>
              <w:tab/>
            </w:r>
            <w:r w:rsidR="00957E97">
              <w:rPr>
                <w:noProof/>
                <w:webHidden/>
              </w:rPr>
              <w:fldChar w:fldCharType="begin"/>
            </w:r>
            <w:r w:rsidR="00957E97">
              <w:rPr>
                <w:noProof/>
                <w:webHidden/>
              </w:rPr>
              <w:instrText xml:space="preserve"> PAGEREF _Toc482104035 \h </w:instrText>
            </w:r>
            <w:r w:rsidR="00957E97">
              <w:rPr>
                <w:noProof/>
                <w:webHidden/>
              </w:rPr>
            </w:r>
            <w:r w:rsidR="00957E97">
              <w:rPr>
                <w:noProof/>
                <w:webHidden/>
              </w:rPr>
              <w:fldChar w:fldCharType="separate"/>
            </w:r>
            <w:r w:rsidR="00957E97">
              <w:rPr>
                <w:noProof/>
                <w:webHidden/>
              </w:rPr>
              <w:t>36</w:t>
            </w:r>
            <w:r w:rsidR="00957E97">
              <w:rPr>
                <w:noProof/>
                <w:webHidden/>
              </w:rPr>
              <w:fldChar w:fldCharType="end"/>
            </w:r>
          </w:hyperlink>
        </w:p>
        <w:p w:rsidR="00957E97" w:rsidRDefault="00A82F16">
          <w:pPr>
            <w:pStyle w:val="TOC1"/>
            <w:tabs>
              <w:tab w:val="right" w:leader="dot" w:pos="9344"/>
            </w:tabs>
            <w:rPr>
              <w:rFonts w:eastAsiaTheme="minorEastAsia" w:cstheme="minorBidi"/>
              <w:noProof/>
              <w:spacing w:val="0"/>
              <w:sz w:val="22"/>
              <w:szCs w:val="22"/>
            </w:rPr>
          </w:pPr>
          <w:hyperlink w:anchor="_Toc482104036" w:history="1">
            <w:r w:rsidR="00957E97" w:rsidRPr="00E22B7D">
              <w:rPr>
                <w:rStyle w:val="Hyperlink"/>
                <w:rFonts w:eastAsiaTheme="majorEastAsia"/>
                <w:noProof/>
              </w:rPr>
              <w:t>Appendix B – General principles under the NDIS Act</w:t>
            </w:r>
            <w:r w:rsidR="00957E97">
              <w:rPr>
                <w:noProof/>
                <w:webHidden/>
              </w:rPr>
              <w:tab/>
            </w:r>
            <w:r w:rsidR="00957E97">
              <w:rPr>
                <w:noProof/>
                <w:webHidden/>
              </w:rPr>
              <w:fldChar w:fldCharType="begin"/>
            </w:r>
            <w:r w:rsidR="00957E97">
              <w:rPr>
                <w:noProof/>
                <w:webHidden/>
              </w:rPr>
              <w:instrText xml:space="preserve"> PAGEREF _Toc482104036 \h </w:instrText>
            </w:r>
            <w:r w:rsidR="00957E97">
              <w:rPr>
                <w:noProof/>
                <w:webHidden/>
              </w:rPr>
            </w:r>
            <w:r w:rsidR="00957E97">
              <w:rPr>
                <w:noProof/>
                <w:webHidden/>
              </w:rPr>
              <w:fldChar w:fldCharType="separate"/>
            </w:r>
            <w:r w:rsidR="00957E97">
              <w:rPr>
                <w:noProof/>
                <w:webHidden/>
              </w:rPr>
              <w:t>37</w:t>
            </w:r>
            <w:r w:rsidR="00957E97">
              <w:rPr>
                <w:noProof/>
                <w:webHidden/>
              </w:rPr>
              <w:fldChar w:fldCharType="end"/>
            </w:r>
          </w:hyperlink>
        </w:p>
        <w:p w:rsidR="00F85669" w:rsidRDefault="00A87DC6">
          <w:pPr>
            <w:ind w:left="0"/>
            <w:sectPr w:rsidR="00F85669" w:rsidSect="0087600D">
              <w:headerReference w:type="first" r:id="rId14"/>
              <w:footerReference w:type="first" r:id="rId15"/>
              <w:pgSz w:w="11906" w:h="16838"/>
              <w:pgMar w:top="1134" w:right="1418" w:bottom="1418" w:left="1134" w:header="284" w:footer="459" w:gutter="0"/>
              <w:pgNumType w:fmt="lowerRoman" w:start="1"/>
              <w:cols w:space="708"/>
              <w:titlePg/>
              <w:docGrid w:linePitch="360"/>
            </w:sectPr>
          </w:pPr>
          <w:r>
            <w:rPr>
              <w:noProof/>
            </w:rPr>
            <w:fldChar w:fldCharType="end"/>
          </w:r>
        </w:p>
      </w:sdtContent>
    </w:sdt>
    <w:p w:rsidR="0084227C" w:rsidRDefault="0075270B" w:rsidP="00546C63">
      <w:pPr>
        <w:pStyle w:val="Heading1"/>
        <w:numPr>
          <w:ilvl w:val="0"/>
          <w:numId w:val="0"/>
        </w:numPr>
        <w:ind w:left="432" w:hanging="72"/>
      </w:pPr>
      <w:bookmarkStart w:id="2" w:name="_Toc482104012"/>
      <w:r>
        <w:lastRenderedPageBreak/>
        <w:t>Introduction</w:t>
      </w:r>
      <w:bookmarkEnd w:id="2"/>
    </w:p>
    <w:p w:rsidR="00A70172" w:rsidRDefault="00A70172" w:rsidP="00B97CE7">
      <w:r w:rsidRPr="00E63A1B">
        <w:t xml:space="preserve">The </w:t>
      </w:r>
      <w:r>
        <w:t>Australian Government is committed to supporting high quality and safe s</w:t>
      </w:r>
      <w:r w:rsidR="004239C8">
        <w:t>upport</w:t>
      </w:r>
      <w:r>
        <w:t xml:space="preserve">s for people with disability. This commitment is </w:t>
      </w:r>
      <w:r w:rsidR="00BF7256">
        <w:t>demonstrated by</w:t>
      </w:r>
      <w:r>
        <w:t xml:space="preserve"> the introduction of the </w:t>
      </w:r>
      <w:r>
        <w:rPr>
          <w:i/>
        </w:rPr>
        <w:t xml:space="preserve">Disability Discrimination Act 1992, </w:t>
      </w:r>
      <w:r>
        <w:t xml:space="preserve">Australia’s ratification of the </w:t>
      </w:r>
      <w:r>
        <w:rPr>
          <w:i/>
        </w:rPr>
        <w:t>United Nations Convention on the Rights of Persons with Disabilities</w:t>
      </w:r>
      <w:r>
        <w:t xml:space="preserve"> in 2008 and</w:t>
      </w:r>
      <w:r w:rsidR="004239C8">
        <w:t>,</w:t>
      </w:r>
      <w:r>
        <w:t xml:space="preserve"> more recently</w:t>
      </w:r>
      <w:r w:rsidR="004239C8">
        <w:t>,</w:t>
      </w:r>
      <w:r>
        <w:t xml:space="preserve"> by the development of the </w:t>
      </w:r>
      <w:r w:rsidRPr="006516B8">
        <w:rPr>
          <w:i/>
        </w:rPr>
        <w:t>National Disability Strategy 2012-2020</w:t>
      </w:r>
      <w:r>
        <w:t xml:space="preserve"> and the roll</w:t>
      </w:r>
      <w:r w:rsidR="00DB46CF">
        <w:t>-</w:t>
      </w:r>
      <w:r>
        <w:t xml:space="preserve">out of the National Disability Insurance </w:t>
      </w:r>
      <w:r w:rsidR="00DB46CF">
        <w:t>S</w:t>
      </w:r>
      <w:r>
        <w:t xml:space="preserve">cheme (NDIS). </w:t>
      </w:r>
    </w:p>
    <w:p w:rsidR="0075270B" w:rsidRDefault="0075270B" w:rsidP="00B97CE7">
      <w:r>
        <w:t xml:space="preserve">The NDIS represents </w:t>
      </w:r>
      <w:r w:rsidR="005F1F06" w:rsidRPr="005F1F06">
        <w:t xml:space="preserve">a </w:t>
      </w:r>
      <w:r w:rsidR="005F1F06">
        <w:t>fundamental change</w:t>
      </w:r>
      <w:r w:rsidR="005F1F06" w:rsidRPr="005F1F06">
        <w:t xml:space="preserve"> to </w:t>
      </w:r>
      <w:r w:rsidR="005F1F06">
        <w:t>how</w:t>
      </w:r>
      <w:r w:rsidR="005F1F06" w:rsidRPr="005F1F06">
        <w:t xml:space="preserve"> supports and services </w:t>
      </w:r>
      <w:r w:rsidR="005F1F06">
        <w:t xml:space="preserve">for people with disability </w:t>
      </w:r>
      <w:r w:rsidR="005F1F06" w:rsidRPr="005F1F06">
        <w:t>are</w:t>
      </w:r>
      <w:r w:rsidR="005F1F06">
        <w:t xml:space="preserve"> funded and</w:t>
      </w:r>
      <w:r w:rsidR="005F1F06" w:rsidRPr="005F1F06">
        <w:t xml:space="preserve"> delivered </w:t>
      </w:r>
      <w:r>
        <w:t xml:space="preserve">across </w:t>
      </w:r>
      <w:r w:rsidR="005F1F06">
        <w:t xml:space="preserve">Australia. It </w:t>
      </w:r>
      <w:r w:rsidR="00D10CC4">
        <w:t xml:space="preserve">empowers </w:t>
      </w:r>
      <w:r>
        <w:t xml:space="preserve">people with disability to have </w:t>
      </w:r>
      <w:r w:rsidR="00D10CC4">
        <w:t xml:space="preserve">more </w:t>
      </w:r>
      <w:r>
        <w:t xml:space="preserve">choice and control over </w:t>
      </w:r>
      <w:r w:rsidR="00E97EBB">
        <w:t xml:space="preserve">the </w:t>
      </w:r>
      <w:r>
        <w:t>services and support</w:t>
      </w:r>
      <w:r w:rsidR="00EB44CD">
        <w:t>s</w:t>
      </w:r>
      <w:r>
        <w:t xml:space="preserve"> they </w:t>
      </w:r>
      <w:r w:rsidR="00D10CC4">
        <w:t xml:space="preserve">use </w:t>
      </w:r>
      <w:r w:rsidR="00BF7256">
        <w:t>to</w:t>
      </w:r>
      <w:r w:rsidR="00D10CC4">
        <w:t xml:space="preserve"> achieve their goals</w:t>
      </w:r>
      <w:r>
        <w:t>.</w:t>
      </w:r>
      <w:r w:rsidR="00632F4A">
        <w:t xml:space="preserve"> </w:t>
      </w:r>
      <w:r w:rsidR="00D10CC4">
        <w:t>T</w:t>
      </w:r>
      <w:r w:rsidR="00562ACE">
        <w:t>he NDIS is</w:t>
      </w:r>
      <w:r w:rsidR="00D10CC4">
        <w:t xml:space="preserve"> progressively roll</w:t>
      </w:r>
      <w:r w:rsidR="00562ACE">
        <w:t>ing</w:t>
      </w:r>
      <w:r w:rsidR="00D10CC4">
        <w:t xml:space="preserve"> out around Australia</w:t>
      </w:r>
      <w:r w:rsidR="00BF7256">
        <w:t xml:space="preserve"> over the next two years</w:t>
      </w:r>
      <w:r>
        <w:t>.</w:t>
      </w:r>
    </w:p>
    <w:p w:rsidR="00565F0D" w:rsidRDefault="00565F0D" w:rsidP="00F468A2">
      <w:r w:rsidRPr="000C2090">
        <w:t xml:space="preserve">A </w:t>
      </w:r>
      <w:r>
        <w:t>new</w:t>
      </w:r>
      <w:r w:rsidRPr="000C2090">
        <w:t xml:space="preserve"> national NDIS Quality and Safeguardi</w:t>
      </w:r>
      <w:r>
        <w:t xml:space="preserve">ng Framework (the Framework) </w:t>
      </w:r>
      <w:r w:rsidRPr="000C2090">
        <w:t xml:space="preserve">has been developed </w:t>
      </w:r>
      <w:r w:rsidR="00733502">
        <w:t xml:space="preserve">to </w:t>
      </w:r>
      <w:r w:rsidR="00BF7256">
        <w:t xml:space="preserve">ensure the </w:t>
      </w:r>
      <w:r w:rsidR="00F468A2">
        <w:t xml:space="preserve">rights of people with disability are upheld and </w:t>
      </w:r>
      <w:r w:rsidR="00BF7256">
        <w:t xml:space="preserve">the services and supports </w:t>
      </w:r>
      <w:r w:rsidR="00733502">
        <w:t>provided through the NDIS</w:t>
      </w:r>
      <w:r w:rsidR="00F468A2">
        <w:t xml:space="preserve"> are safe</w:t>
      </w:r>
      <w:r w:rsidR="00733502">
        <w:t>.</w:t>
      </w:r>
    </w:p>
    <w:p w:rsidR="0075270B" w:rsidRDefault="0075270B" w:rsidP="00B97CE7">
      <w:r>
        <w:t xml:space="preserve">The Framework </w:t>
      </w:r>
      <w:r w:rsidR="00E97EBB">
        <w:t xml:space="preserve">was </w:t>
      </w:r>
      <w:r w:rsidR="008C688F" w:rsidRPr="00DC33F1">
        <w:rPr>
          <w:rFonts w:eastAsia="Calibri"/>
        </w:rPr>
        <w:t>endorsed by the Council of Australian Governments on 9</w:t>
      </w:r>
      <w:r w:rsidR="008C688F">
        <w:rPr>
          <w:rFonts w:eastAsia="Calibri"/>
        </w:rPr>
        <w:t> </w:t>
      </w:r>
      <w:r w:rsidR="008C688F" w:rsidRPr="00DC33F1">
        <w:rPr>
          <w:rFonts w:eastAsia="Calibri"/>
        </w:rPr>
        <w:t>December</w:t>
      </w:r>
      <w:r w:rsidR="008C688F">
        <w:rPr>
          <w:rFonts w:eastAsia="Calibri"/>
        </w:rPr>
        <w:t> </w:t>
      </w:r>
      <w:r w:rsidR="008C688F" w:rsidRPr="00DC33F1">
        <w:rPr>
          <w:rFonts w:eastAsia="Calibri"/>
        </w:rPr>
        <w:t>2016</w:t>
      </w:r>
      <w:r w:rsidR="008C688F">
        <w:rPr>
          <w:rFonts w:eastAsia="Calibri"/>
        </w:rPr>
        <w:t xml:space="preserve"> and </w:t>
      </w:r>
      <w:r w:rsidR="00E97EBB">
        <w:t>publically releas</w:t>
      </w:r>
      <w:r>
        <w:t>ed by the Disability Reform Council on 3</w:t>
      </w:r>
      <w:r w:rsidR="008C688F">
        <w:rPr>
          <w:rFonts w:eastAsia="Calibri"/>
        </w:rPr>
        <w:t> </w:t>
      </w:r>
      <w:r>
        <w:t>February</w:t>
      </w:r>
      <w:r w:rsidR="008C688F">
        <w:rPr>
          <w:rFonts w:eastAsia="Calibri"/>
        </w:rPr>
        <w:t> </w:t>
      </w:r>
      <w:r>
        <w:t>2017</w:t>
      </w:r>
      <w:r w:rsidR="008C688F">
        <w:t xml:space="preserve">. It </w:t>
      </w:r>
      <w:r>
        <w:t xml:space="preserve">is available at </w:t>
      </w:r>
      <w:hyperlink r:id="rId16" w:history="1">
        <w:r w:rsidRPr="00B50524">
          <w:rPr>
            <w:rStyle w:val="Hyperlink"/>
            <w:sz w:val="24"/>
          </w:rPr>
          <w:t>www.dss.gov.au/ndisqualitysafeguards</w:t>
        </w:r>
      </w:hyperlink>
      <w:r>
        <w:t xml:space="preserve">. </w:t>
      </w:r>
      <w:r w:rsidR="00A414D4">
        <w:br/>
      </w:r>
      <w:r>
        <w:t>The Framework was developed in consultation with stakeholders, including people with disability, carers, providers</w:t>
      </w:r>
      <w:r w:rsidR="00DB46CF">
        <w:t xml:space="preserve"> and</w:t>
      </w:r>
      <w:r w:rsidR="00D10CC4">
        <w:t xml:space="preserve"> </w:t>
      </w:r>
      <w:r>
        <w:t>peak bodies. Public consultation helped to inform the final Framework.</w:t>
      </w:r>
    </w:p>
    <w:p w:rsidR="00433957" w:rsidRDefault="00433957" w:rsidP="00B97CE7">
      <w:r>
        <w:t xml:space="preserve">The Framework includes the </w:t>
      </w:r>
      <w:r w:rsidR="004239C8">
        <w:t xml:space="preserve">following </w:t>
      </w:r>
      <w:r>
        <w:t>new national functions:</w:t>
      </w:r>
    </w:p>
    <w:p w:rsidR="002621B3" w:rsidRPr="00B74A29" w:rsidRDefault="002621B3" w:rsidP="00A9507A">
      <w:pPr>
        <w:pStyle w:val="ListBullet"/>
        <w:numPr>
          <w:ilvl w:val="0"/>
          <w:numId w:val="75"/>
        </w:numPr>
        <w:tabs>
          <w:tab w:val="clear" w:pos="170"/>
          <w:tab w:val="clear" w:pos="360"/>
          <w:tab w:val="left" w:pos="709"/>
        </w:tabs>
        <w:spacing w:before="120" w:after="180"/>
        <w:ind w:left="709" w:hanging="284"/>
        <w:contextualSpacing/>
      </w:pPr>
      <w:r>
        <w:t>a Code of Conduct;</w:t>
      </w:r>
    </w:p>
    <w:p w:rsidR="00433957" w:rsidRDefault="00433957" w:rsidP="00A9507A">
      <w:pPr>
        <w:pStyle w:val="ListBullet"/>
        <w:numPr>
          <w:ilvl w:val="0"/>
          <w:numId w:val="75"/>
        </w:numPr>
        <w:tabs>
          <w:tab w:val="clear" w:pos="170"/>
          <w:tab w:val="clear" w:pos="360"/>
          <w:tab w:val="left" w:pos="709"/>
        </w:tabs>
        <w:spacing w:before="120" w:after="180"/>
        <w:ind w:left="709" w:hanging="284"/>
        <w:contextualSpacing/>
      </w:pPr>
      <w:r w:rsidRPr="00B74A29">
        <w:t>provider registration</w:t>
      </w:r>
      <w:r>
        <w:t>,</w:t>
      </w:r>
      <w:r w:rsidRPr="00B74A29">
        <w:t xml:space="preserve"> including quality assurance;</w:t>
      </w:r>
    </w:p>
    <w:p w:rsidR="00433957" w:rsidRPr="00B74A29" w:rsidRDefault="00433957" w:rsidP="00A9507A">
      <w:pPr>
        <w:pStyle w:val="ListBullet"/>
        <w:numPr>
          <w:ilvl w:val="0"/>
          <w:numId w:val="75"/>
        </w:numPr>
        <w:tabs>
          <w:tab w:val="clear" w:pos="170"/>
          <w:tab w:val="clear" w:pos="360"/>
          <w:tab w:val="left" w:pos="709"/>
        </w:tabs>
        <w:spacing w:before="120" w:after="180"/>
        <w:ind w:left="709" w:hanging="284"/>
        <w:contextualSpacing/>
      </w:pPr>
      <w:r w:rsidRPr="00B74A29">
        <w:t>a complaint</w:t>
      </w:r>
      <w:r>
        <w:t>s</w:t>
      </w:r>
      <w:r w:rsidRPr="00B74A29">
        <w:t xml:space="preserve"> handling system;</w:t>
      </w:r>
    </w:p>
    <w:p w:rsidR="00433957" w:rsidRPr="00B74A29" w:rsidRDefault="00433957" w:rsidP="00A9507A">
      <w:pPr>
        <w:pStyle w:val="ListBullet"/>
        <w:numPr>
          <w:ilvl w:val="0"/>
          <w:numId w:val="75"/>
        </w:numPr>
        <w:tabs>
          <w:tab w:val="clear" w:pos="170"/>
          <w:tab w:val="clear" w:pos="360"/>
          <w:tab w:val="left" w:pos="709"/>
        </w:tabs>
        <w:spacing w:before="120" w:after="180"/>
        <w:ind w:left="709" w:hanging="284"/>
        <w:contextualSpacing/>
      </w:pPr>
      <w:r>
        <w:t>reportable</w:t>
      </w:r>
      <w:r w:rsidRPr="00B74A29">
        <w:t xml:space="preserve"> incident notification;</w:t>
      </w:r>
    </w:p>
    <w:p w:rsidR="00433957" w:rsidRPr="00B74A29" w:rsidRDefault="00DB46CF" w:rsidP="00A9507A">
      <w:pPr>
        <w:pStyle w:val="ListBullet"/>
        <w:numPr>
          <w:ilvl w:val="0"/>
          <w:numId w:val="75"/>
        </w:numPr>
        <w:tabs>
          <w:tab w:val="clear" w:pos="170"/>
          <w:tab w:val="clear" w:pos="360"/>
          <w:tab w:val="left" w:pos="709"/>
        </w:tabs>
        <w:spacing w:before="120" w:after="180"/>
        <w:ind w:left="709" w:hanging="284"/>
        <w:contextualSpacing/>
      </w:pPr>
      <w:r>
        <w:t xml:space="preserve">behaviour support and </w:t>
      </w:r>
      <w:r w:rsidR="00433957" w:rsidRPr="00B74A29">
        <w:t xml:space="preserve">restrictive practice oversight; </w:t>
      </w:r>
    </w:p>
    <w:p w:rsidR="00433957" w:rsidRDefault="00433957" w:rsidP="00A9507A">
      <w:pPr>
        <w:pStyle w:val="ListBullet"/>
        <w:numPr>
          <w:ilvl w:val="0"/>
          <w:numId w:val="75"/>
        </w:numPr>
        <w:tabs>
          <w:tab w:val="clear" w:pos="170"/>
          <w:tab w:val="clear" w:pos="360"/>
          <w:tab w:val="left" w:pos="709"/>
        </w:tabs>
        <w:spacing w:before="120" w:after="180"/>
        <w:ind w:left="709" w:hanging="284"/>
        <w:contextualSpacing/>
      </w:pPr>
      <w:r w:rsidRPr="00B74A29">
        <w:t>investigation and enforcement</w:t>
      </w:r>
      <w:r>
        <w:t>;</w:t>
      </w:r>
      <w:r w:rsidRPr="00433957">
        <w:t xml:space="preserve"> </w:t>
      </w:r>
      <w:r w:rsidRPr="00B74A29">
        <w:t>and</w:t>
      </w:r>
    </w:p>
    <w:p w:rsidR="00433957" w:rsidRDefault="00433957" w:rsidP="00A9507A">
      <w:pPr>
        <w:pStyle w:val="ListBullet"/>
        <w:numPr>
          <w:ilvl w:val="0"/>
          <w:numId w:val="75"/>
        </w:numPr>
        <w:tabs>
          <w:tab w:val="clear" w:pos="170"/>
          <w:tab w:val="clear" w:pos="360"/>
          <w:tab w:val="left" w:pos="709"/>
        </w:tabs>
        <w:spacing w:before="120" w:after="180"/>
        <w:ind w:left="709" w:hanging="284"/>
        <w:contextualSpacing/>
      </w:pPr>
      <w:r>
        <w:t>nationally consistent worker screening.</w:t>
      </w:r>
    </w:p>
    <w:p w:rsidR="002621B3" w:rsidRDefault="002621B3" w:rsidP="00F468A2">
      <w:r>
        <w:t xml:space="preserve">The NDIS Code of Conduct will be a central element of the Framework. It will </w:t>
      </w:r>
      <w:r w:rsidR="00A311A4">
        <w:t xml:space="preserve">encapsulate </w:t>
      </w:r>
      <w:r>
        <w:t>the rights of people with disability in the NDIS to have access to safe and ethical supports. It will</w:t>
      </w:r>
      <w:r w:rsidR="004B6A09">
        <w:t xml:space="preserve"> additionally</w:t>
      </w:r>
      <w:r>
        <w:t xml:space="preserve"> reflect the core values and principles set out in </w:t>
      </w:r>
      <w:r w:rsidRPr="002621B3">
        <w:t>National Standards for Disability Services</w:t>
      </w:r>
      <w:r>
        <w:t>.</w:t>
      </w:r>
    </w:p>
    <w:p w:rsidR="002621B3" w:rsidRPr="00F468A2" w:rsidRDefault="002621B3" w:rsidP="002621B3">
      <w:r>
        <w:t>The Code of Conduct will be overseen by the new NDIS Quality and Safeguards Commission, which was announced by the Commonwealth</w:t>
      </w:r>
      <w:r w:rsidR="004B6A09">
        <w:t xml:space="preserve"> Government</w:t>
      </w:r>
      <w:r>
        <w:t xml:space="preserve"> on </w:t>
      </w:r>
      <w:r w:rsidRPr="00F468A2">
        <w:t>9</w:t>
      </w:r>
      <w:r w:rsidR="00A414D4">
        <w:t> </w:t>
      </w:r>
      <w:r w:rsidRPr="00F468A2">
        <w:t>May 2017</w:t>
      </w:r>
      <w:r>
        <w:t xml:space="preserve">. The Commission will have </w:t>
      </w:r>
      <w:r w:rsidRPr="00F468A2">
        <w:t>powers to enforce action where providers or workers have engaged in unacceptable behaviours.</w:t>
      </w:r>
    </w:p>
    <w:p w:rsidR="003C379F" w:rsidRDefault="002621B3" w:rsidP="00DA1223">
      <w:r>
        <w:lastRenderedPageBreak/>
        <w:t>The purpose of this paper is</w:t>
      </w:r>
      <w:r w:rsidR="00F468A2">
        <w:t xml:space="preserve"> to consult </w:t>
      </w:r>
      <w:r>
        <w:t xml:space="preserve">on the </w:t>
      </w:r>
      <w:r w:rsidR="00F468A2">
        <w:t xml:space="preserve">development </w:t>
      </w:r>
      <w:r>
        <w:t xml:space="preserve">of the Code of Conduct </w:t>
      </w:r>
      <w:r w:rsidR="00F468A2">
        <w:t xml:space="preserve">with people with disability, carers, providers, workers and the broader community. This </w:t>
      </w:r>
      <w:r w:rsidR="00DA1223">
        <w:t xml:space="preserve">means </w:t>
      </w:r>
      <w:r w:rsidR="003C379F">
        <w:t>implementation</w:t>
      </w:r>
      <w:r w:rsidR="00DA1223">
        <w:t xml:space="preserve"> will be</w:t>
      </w:r>
      <w:r w:rsidR="003C379F">
        <w:t xml:space="preserve"> </w:t>
      </w:r>
      <w:r w:rsidR="00F468A2">
        <w:t xml:space="preserve">designed to help people with disability exercise choice and control, while minimising the risk of harm </w:t>
      </w:r>
      <w:r w:rsidR="00DA1223">
        <w:t xml:space="preserve">to people with disability and make </w:t>
      </w:r>
      <w:r w:rsidR="00F468A2">
        <w:t>sure high quality supports are provided through t</w:t>
      </w:r>
      <w:r w:rsidR="00DA1223">
        <w:t>he NDIS.</w:t>
      </w:r>
    </w:p>
    <w:p w:rsidR="002621B3" w:rsidRPr="009F2A13" w:rsidRDefault="002621B3" w:rsidP="002621B3">
      <w:r w:rsidRPr="00BF7256">
        <w:t xml:space="preserve">The </w:t>
      </w:r>
      <w:r>
        <w:t>Framework</w:t>
      </w:r>
      <w:r w:rsidRPr="009F2A13">
        <w:t xml:space="preserve"> will be </w:t>
      </w:r>
      <w:r>
        <w:t>implemented</w:t>
      </w:r>
      <w:r w:rsidRPr="009F2A13">
        <w:t xml:space="preserve"> to align with</w:t>
      </w:r>
      <w:r w:rsidR="00562ACE">
        <w:t xml:space="preserve"> the</w:t>
      </w:r>
      <w:r w:rsidRPr="009F2A13">
        <w:t xml:space="preserve"> full scheme roll</w:t>
      </w:r>
      <w:r w:rsidR="00DB46CF">
        <w:t>-</w:t>
      </w:r>
      <w:r w:rsidRPr="009F2A13">
        <w:t>out of the</w:t>
      </w:r>
      <w:r>
        <w:t xml:space="preserve"> </w:t>
      </w:r>
      <w:r w:rsidRPr="009F2A13">
        <w:t>NDIS. This means it will begin operating in New South Wales and South Australia in July 2018; and in remaining states except Western Australia</w:t>
      </w:r>
      <w:r>
        <w:t xml:space="preserve"> (WA)</w:t>
      </w:r>
      <w:r w:rsidRPr="009F2A13">
        <w:t xml:space="preserve"> in July 2019. In WA it will operate from 202</w:t>
      </w:r>
      <w:r w:rsidRPr="003C379F">
        <w:t>0</w:t>
      </w:r>
      <w:r w:rsidRPr="009F2A13">
        <w:t>.</w:t>
      </w:r>
    </w:p>
    <w:p w:rsidR="00E006E1" w:rsidRDefault="00E006E1">
      <w:pPr>
        <w:spacing w:before="0" w:after="200"/>
        <w:ind w:left="0"/>
        <w:rPr>
          <w:rFonts w:ascii="Georgia" w:eastAsiaTheme="majorEastAsia" w:hAnsi="Georgia" w:cstheme="majorBidi"/>
          <w:bCs/>
          <w:color w:val="005A70"/>
          <w:sz w:val="32"/>
          <w:szCs w:val="26"/>
        </w:rPr>
      </w:pPr>
      <w:r>
        <w:br w:type="page"/>
      </w:r>
    </w:p>
    <w:p w:rsidR="00537DEC" w:rsidRPr="00803196" w:rsidRDefault="00537DEC" w:rsidP="00546C63">
      <w:pPr>
        <w:pStyle w:val="Heading2"/>
        <w:keepNext/>
        <w:keepLines/>
        <w:numPr>
          <w:ilvl w:val="0"/>
          <w:numId w:val="0"/>
        </w:numPr>
        <w:ind w:left="576" w:hanging="216"/>
      </w:pPr>
      <w:bookmarkStart w:id="3" w:name="_Toc482104013"/>
      <w:r>
        <w:lastRenderedPageBreak/>
        <w:t>About this paper</w:t>
      </w:r>
      <w:bookmarkEnd w:id="3"/>
    </w:p>
    <w:p w:rsidR="000342E4" w:rsidRDefault="00537DEC" w:rsidP="00342C32">
      <w:r>
        <w:t>This paper continues the conversation with stakeholders</w:t>
      </w:r>
      <w:r w:rsidR="00FD5D42">
        <w:t xml:space="preserve"> about a</w:t>
      </w:r>
      <w:r>
        <w:t xml:space="preserve"> Code of Conduct for the NDIS.</w:t>
      </w:r>
      <w:r w:rsidR="00632F4A">
        <w:t xml:space="preserve"> </w:t>
      </w:r>
      <w:r>
        <w:t xml:space="preserve">Part 1 </w:t>
      </w:r>
      <w:r w:rsidR="00AD6B90">
        <w:t xml:space="preserve">of the paper </w:t>
      </w:r>
      <w:r w:rsidR="002F7A8B">
        <w:t>explor</w:t>
      </w:r>
      <w:r>
        <w:t>e</w:t>
      </w:r>
      <w:r w:rsidR="00A03E3C">
        <w:t>s</w:t>
      </w:r>
      <w:r w:rsidR="002F7A8B">
        <w:t xml:space="preserve"> the </w:t>
      </w:r>
      <w:r>
        <w:t>need for an NDIS Code of Conduct</w:t>
      </w:r>
      <w:r w:rsidR="00A03E3C">
        <w:t>,</w:t>
      </w:r>
      <w:r w:rsidR="00DB46CF">
        <w:t xml:space="preserve"> how the C</w:t>
      </w:r>
      <w:r>
        <w:t>ode</w:t>
      </w:r>
      <w:r w:rsidR="00DB46CF">
        <w:t xml:space="preserve"> of Conduct</w:t>
      </w:r>
      <w:r>
        <w:t xml:space="preserve"> will protect people with disability</w:t>
      </w:r>
      <w:r w:rsidR="00A03E3C">
        <w:t>,</w:t>
      </w:r>
      <w:r w:rsidR="00AD6B90">
        <w:t xml:space="preserve"> and how it will </w:t>
      </w:r>
      <w:r>
        <w:t xml:space="preserve">support providers and workers. It </w:t>
      </w:r>
      <w:r w:rsidR="00722E0F">
        <w:t xml:space="preserve">addresses </w:t>
      </w:r>
      <w:r>
        <w:t>the following questions:</w:t>
      </w:r>
    </w:p>
    <w:p w:rsidR="002F7A8B" w:rsidRPr="00B97CE7" w:rsidRDefault="002F7A8B" w:rsidP="00D32F4C">
      <w:pPr>
        <w:pStyle w:val="ListParagraph"/>
        <w:numPr>
          <w:ilvl w:val="0"/>
          <w:numId w:val="73"/>
        </w:numPr>
        <w:ind w:left="709" w:hanging="283"/>
      </w:pPr>
      <w:r w:rsidRPr="00B97CE7">
        <w:t xml:space="preserve">Why do we need an NDIS </w:t>
      </w:r>
      <w:r w:rsidR="00537DEC" w:rsidRPr="00B97CE7">
        <w:t>Code of Conduct</w:t>
      </w:r>
      <w:r w:rsidRPr="00B97CE7">
        <w:t>?</w:t>
      </w:r>
    </w:p>
    <w:p w:rsidR="00DB09ED" w:rsidRPr="00B97CE7" w:rsidRDefault="00DB09ED" w:rsidP="00D32F4C">
      <w:pPr>
        <w:pStyle w:val="ListParagraph"/>
        <w:numPr>
          <w:ilvl w:val="0"/>
          <w:numId w:val="73"/>
        </w:numPr>
        <w:ind w:left="709" w:hanging="283"/>
      </w:pPr>
      <w:r w:rsidRPr="00B97CE7">
        <w:t xml:space="preserve">What is proposed to be included in the </w:t>
      </w:r>
      <w:r w:rsidR="00537DEC" w:rsidRPr="00B97CE7">
        <w:t>NDIS Code of Conduct</w:t>
      </w:r>
      <w:r w:rsidRPr="00B97CE7">
        <w:t xml:space="preserve">? </w:t>
      </w:r>
    </w:p>
    <w:p w:rsidR="002F7A8B" w:rsidRPr="00B97CE7" w:rsidRDefault="002F7A8B" w:rsidP="00D32F4C">
      <w:pPr>
        <w:pStyle w:val="ListParagraph"/>
        <w:numPr>
          <w:ilvl w:val="0"/>
          <w:numId w:val="73"/>
        </w:numPr>
        <w:ind w:left="709" w:hanging="283"/>
      </w:pPr>
      <w:r w:rsidRPr="00B97CE7">
        <w:t xml:space="preserve">Who </w:t>
      </w:r>
      <w:r w:rsidR="004C47C2" w:rsidRPr="00B97CE7">
        <w:t xml:space="preserve">will </w:t>
      </w:r>
      <w:r w:rsidR="00E12248" w:rsidRPr="00B97CE7">
        <w:t xml:space="preserve">be covered by </w:t>
      </w:r>
      <w:r w:rsidRPr="00B97CE7">
        <w:t xml:space="preserve">the </w:t>
      </w:r>
      <w:r w:rsidR="00537DEC" w:rsidRPr="00B97CE7">
        <w:t>NDIS Code of Conduct</w:t>
      </w:r>
      <w:r w:rsidRPr="00B97CE7">
        <w:t>?</w:t>
      </w:r>
    </w:p>
    <w:p w:rsidR="00DB09ED" w:rsidRPr="00B97CE7" w:rsidRDefault="00DB09ED" w:rsidP="00D32F4C">
      <w:pPr>
        <w:pStyle w:val="ListParagraph"/>
        <w:numPr>
          <w:ilvl w:val="0"/>
          <w:numId w:val="73"/>
        </w:numPr>
        <w:ind w:left="709" w:hanging="283"/>
      </w:pPr>
      <w:r w:rsidRPr="00B97CE7">
        <w:t xml:space="preserve">How </w:t>
      </w:r>
      <w:r w:rsidR="006933DB" w:rsidRPr="00B97CE7">
        <w:t xml:space="preserve">will </w:t>
      </w:r>
      <w:r w:rsidR="00A40682" w:rsidRPr="00B97CE7">
        <w:t xml:space="preserve">the NDIS </w:t>
      </w:r>
      <w:r w:rsidR="00537DEC" w:rsidRPr="00B97CE7">
        <w:t>Code of Conduct</w:t>
      </w:r>
      <w:r w:rsidR="00537DEC" w:rsidRPr="00B97CE7" w:rsidDel="00537DEC">
        <w:t xml:space="preserve"> </w:t>
      </w:r>
      <w:r w:rsidR="003013EA" w:rsidRPr="00B97CE7">
        <w:t>be</w:t>
      </w:r>
      <w:r w:rsidR="00DF7D9D" w:rsidRPr="00B97CE7">
        <w:t xml:space="preserve"> </w:t>
      </w:r>
      <w:r w:rsidR="00A40682" w:rsidRPr="00B97CE7">
        <w:t>appl</w:t>
      </w:r>
      <w:r w:rsidR="003013EA" w:rsidRPr="00B97CE7">
        <w:t>ied</w:t>
      </w:r>
      <w:r w:rsidRPr="00B97CE7">
        <w:t>?</w:t>
      </w:r>
    </w:p>
    <w:p w:rsidR="00537DEC" w:rsidRDefault="00537DEC" w:rsidP="00342C32">
      <w:r>
        <w:t xml:space="preserve">Part 2 of this paper </w:t>
      </w:r>
      <w:r w:rsidR="004C47C2">
        <w:t>expands on the</w:t>
      </w:r>
      <w:r>
        <w:t xml:space="preserve"> draft NDIS Code of Conduct.</w:t>
      </w:r>
      <w:r w:rsidR="00632F4A">
        <w:t xml:space="preserve"> </w:t>
      </w:r>
      <w:r w:rsidR="004C47C2">
        <w:t xml:space="preserve">It explains each </w:t>
      </w:r>
      <w:r w:rsidR="006A2B9C">
        <w:t xml:space="preserve">obligation </w:t>
      </w:r>
      <w:r w:rsidR="004C47C2">
        <w:t xml:space="preserve">in detail and provides </w:t>
      </w:r>
      <w:r w:rsidR="00DC63F3">
        <w:t>scenarios</w:t>
      </w:r>
      <w:r w:rsidR="004C47C2">
        <w:t xml:space="preserve"> demonstrating how the obligation applies to providers</w:t>
      </w:r>
      <w:r w:rsidR="009C535B">
        <w:t xml:space="preserve"> and workers.</w:t>
      </w:r>
    </w:p>
    <w:p w:rsidR="00537DEC" w:rsidRPr="00803196" w:rsidRDefault="00537DEC" w:rsidP="00546C63">
      <w:pPr>
        <w:pStyle w:val="Heading2"/>
        <w:numPr>
          <w:ilvl w:val="0"/>
          <w:numId w:val="0"/>
        </w:numPr>
        <w:ind w:left="576" w:hanging="216"/>
      </w:pPr>
      <w:bookmarkStart w:id="4" w:name="_Toc482104014"/>
      <w:r>
        <w:t>Contributing to this consultation</w:t>
      </w:r>
      <w:bookmarkEnd w:id="4"/>
    </w:p>
    <w:p w:rsidR="00B61672" w:rsidRDefault="00537DEC" w:rsidP="00342C32">
      <w:r>
        <w:t>We welcome your ideas an</w:t>
      </w:r>
      <w:r w:rsidR="00B61672">
        <w:t>d feedback on the draft</w:t>
      </w:r>
      <w:r>
        <w:t xml:space="preserve"> NDIS Code of Conduct</w:t>
      </w:r>
      <w:r w:rsidR="00B61672">
        <w:t>.</w:t>
      </w:r>
      <w:r>
        <w:t xml:space="preserve"> </w:t>
      </w:r>
      <w:r w:rsidR="00B61672">
        <w:t xml:space="preserve">This Discussion </w:t>
      </w:r>
      <w:r w:rsidR="00722E0F">
        <w:t>P</w:t>
      </w:r>
      <w:r w:rsidR="00B61672">
        <w:t xml:space="preserve">aper is published online and is also available in Easy English </w:t>
      </w:r>
      <w:r w:rsidR="004C47C2">
        <w:t xml:space="preserve">and audio </w:t>
      </w:r>
      <w:r w:rsidR="00B61672">
        <w:t>format</w:t>
      </w:r>
      <w:r w:rsidR="006A2B9C">
        <w:t>s</w:t>
      </w:r>
      <w:r w:rsidR="00B61672">
        <w:t>.</w:t>
      </w:r>
    </w:p>
    <w:p w:rsidR="006A2B9C" w:rsidRDefault="00537DEC" w:rsidP="00342C32">
      <w:r>
        <w:t>If you would like to contribute, please complete the survey</w:t>
      </w:r>
      <w:r w:rsidR="00B61672">
        <w:t>,</w:t>
      </w:r>
      <w:r>
        <w:t xml:space="preserve"> </w:t>
      </w:r>
      <w:r w:rsidR="00B61672">
        <w:t xml:space="preserve">or upload a submission, </w:t>
      </w:r>
      <w:r>
        <w:t xml:space="preserve">at </w:t>
      </w:r>
      <w:hyperlink r:id="rId17" w:history="1">
        <w:r w:rsidR="006A2B9C" w:rsidRPr="00EC22E6">
          <w:rPr>
            <w:rStyle w:val="Hyperlink"/>
            <w:rFonts w:asciiTheme="minorHAnsi" w:hAnsiTheme="minorHAnsi"/>
            <w:sz w:val="24"/>
          </w:rPr>
          <w:t>www.engage.dss.gov.au</w:t>
        </w:r>
      </w:hyperlink>
    </w:p>
    <w:p w:rsidR="004C47C2" w:rsidRPr="008D10F5" w:rsidRDefault="004C47C2" w:rsidP="00342C32">
      <w:pPr>
        <w:rPr>
          <w:b/>
        </w:rPr>
      </w:pPr>
      <w:r>
        <w:t>The clo</w:t>
      </w:r>
      <w:r w:rsidRPr="00207681">
        <w:t xml:space="preserve">sing date for completing surveys and uploading submissions is </w:t>
      </w:r>
      <w:r w:rsidR="00D73958" w:rsidRPr="00970388">
        <w:rPr>
          <w:b/>
        </w:rPr>
        <w:t xml:space="preserve">5pm (AEST), </w:t>
      </w:r>
      <w:r w:rsidR="006A2B9C" w:rsidRPr="00970388">
        <w:rPr>
          <w:b/>
        </w:rPr>
        <w:t>21</w:t>
      </w:r>
      <w:r w:rsidR="002D76B8" w:rsidRPr="00970388">
        <w:rPr>
          <w:b/>
        </w:rPr>
        <w:t> </w:t>
      </w:r>
      <w:r w:rsidR="006A2B9C" w:rsidRPr="00970388">
        <w:rPr>
          <w:b/>
        </w:rPr>
        <w:t>Jun</w:t>
      </w:r>
      <w:r w:rsidR="006A2B9C" w:rsidRPr="00207681">
        <w:rPr>
          <w:b/>
        </w:rPr>
        <w:t>e</w:t>
      </w:r>
      <w:r w:rsidR="002D76B8">
        <w:t> </w:t>
      </w:r>
      <w:r w:rsidRPr="00207681">
        <w:rPr>
          <w:b/>
        </w:rPr>
        <w:t>2017.</w:t>
      </w:r>
    </w:p>
    <w:p w:rsidR="00537DEC" w:rsidRDefault="00537DEC" w:rsidP="00342C32">
      <w:r>
        <w:t>Your input, along with others who complete the survey</w:t>
      </w:r>
      <w:r w:rsidR="006A2B9C">
        <w:t xml:space="preserve"> or provide submissions</w:t>
      </w:r>
      <w:r>
        <w:t>, will be considered as we finalise the Code.</w:t>
      </w:r>
    </w:p>
    <w:p w:rsidR="00537DEC" w:rsidRDefault="00537DEC" w:rsidP="00342C32">
      <w:r>
        <w:t xml:space="preserve">If you have any additional questions about this </w:t>
      </w:r>
      <w:r w:rsidR="00B92F7B">
        <w:t>consultation</w:t>
      </w:r>
      <w:r w:rsidR="00B61672">
        <w:t xml:space="preserve"> please email</w:t>
      </w:r>
      <w:r w:rsidR="004C47C2">
        <w:t xml:space="preserve"> </w:t>
      </w:r>
      <w:hyperlink r:id="rId18" w:history="1">
        <w:r w:rsidR="004C47C2" w:rsidRPr="002F1DE6">
          <w:rPr>
            <w:rStyle w:val="Hyperlink"/>
            <w:sz w:val="24"/>
          </w:rPr>
          <w:t>NDISQualitySafeguards@dss.gov.au</w:t>
        </w:r>
      </w:hyperlink>
      <w:r>
        <w:t>.</w:t>
      </w:r>
    </w:p>
    <w:p w:rsidR="004239C8" w:rsidRDefault="004239C8" w:rsidP="008D10F5"/>
    <w:p w:rsidR="004239C8" w:rsidRDefault="004239C8" w:rsidP="00F468A2">
      <w:r>
        <w:br w:type="page"/>
      </w:r>
    </w:p>
    <w:p w:rsidR="00B272FA" w:rsidRDefault="00B272FA" w:rsidP="00F468A2">
      <w:pPr>
        <w:pStyle w:val="Heading2"/>
        <w:numPr>
          <w:ilvl w:val="0"/>
          <w:numId w:val="0"/>
        </w:numPr>
        <w:ind w:left="576"/>
      </w:pPr>
      <w:bookmarkStart w:id="5" w:name="_Toc482104015"/>
      <w:r>
        <w:lastRenderedPageBreak/>
        <w:t>Glossary of terms</w:t>
      </w:r>
      <w:bookmarkEnd w:id="5"/>
    </w:p>
    <w:tbl>
      <w:tblPr>
        <w:tblStyle w:val="DSSDatatablesty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lossary of Terms"/>
        <w:tblDescription w:val="Glossary of Terms"/>
      </w:tblPr>
      <w:tblGrid>
        <w:gridCol w:w="3295"/>
        <w:gridCol w:w="6162"/>
      </w:tblGrid>
      <w:tr w:rsidR="0049474D" w:rsidTr="002D62B5">
        <w:trPr>
          <w:cnfStyle w:val="100000000000" w:firstRow="1" w:lastRow="0" w:firstColumn="0" w:lastColumn="0" w:oddVBand="0" w:evenVBand="0" w:oddHBand="0" w:evenHBand="0" w:firstRowFirstColumn="0" w:firstRowLastColumn="0" w:lastRowFirstColumn="0" w:lastRowLastColumn="0"/>
          <w:tblHeader/>
        </w:trPr>
        <w:tc>
          <w:tcPr>
            <w:tcW w:w="3295" w:type="dxa"/>
          </w:tcPr>
          <w:p w:rsidR="0049474D" w:rsidRPr="00B272FA" w:rsidRDefault="0049474D" w:rsidP="002D62B5">
            <w:r>
              <w:t>Term</w:t>
            </w:r>
          </w:p>
        </w:tc>
        <w:tc>
          <w:tcPr>
            <w:tcW w:w="6162" w:type="dxa"/>
          </w:tcPr>
          <w:p w:rsidR="0049474D" w:rsidRDefault="0049474D" w:rsidP="002D62B5">
            <w:r w:rsidRPr="00B272FA">
              <w:t>Description</w:t>
            </w:r>
          </w:p>
        </w:tc>
      </w:tr>
      <w:tr w:rsidR="0049474D" w:rsidRPr="005F1F06" w:rsidTr="002D62B5">
        <w:tc>
          <w:tcPr>
            <w:tcW w:w="3295" w:type="dxa"/>
          </w:tcPr>
          <w:p w:rsidR="0049474D" w:rsidRPr="000C7BCC" w:rsidRDefault="0049474D" w:rsidP="002D62B5">
            <w:r w:rsidRPr="00342C32">
              <w:rPr>
                <w:rFonts w:cs="Arial"/>
                <w:b/>
              </w:rPr>
              <w:t>Carer</w:t>
            </w:r>
          </w:p>
        </w:tc>
        <w:tc>
          <w:tcPr>
            <w:tcW w:w="6162" w:type="dxa"/>
          </w:tcPr>
          <w:p w:rsidR="0049474D" w:rsidRPr="005F1F06" w:rsidRDefault="0049474D" w:rsidP="002D62B5">
            <w:pPr>
              <w:rPr>
                <w:rFonts w:cs="Arial"/>
              </w:rPr>
            </w:pPr>
            <w:r>
              <w:rPr>
                <w:rFonts w:cs="Arial"/>
              </w:rPr>
              <w:t>Someone who provides personal care, support and help to a person with disability and is not contracted as a paid or voluntary worker, often a family member or guardian.</w:t>
            </w:r>
          </w:p>
        </w:tc>
      </w:tr>
      <w:tr w:rsidR="0049474D" w:rsidRPr="000C7BCC" w:rsidTr="002D62B5">
        <w:trPr>
          <w:cnfStyle w:val="000000010000" w:firstRow="0" w:lastRow="0" w:firstColumn="0" w:lastColumn="0" w:oddVBand="0" w:evenVBand="0" w:oddHBand="0" w:evenHBand="1" w:firstRowFirstColumn="0" w:firstRowLastColumn="0" w:lastRowFirstColumn="0" w:lastRowLastColumn="0"/>
        </w:trPr>
        <w:tc>
          <w:tcPr>
            <w:tcW w:w="3295" w:type="dxa"/>
          </w:tcPr>
          <w:p w:rsidR="0049474D" w:rsidRPr="00342C32" w:rsidRDefault="0049474D" w:rsidP="002D62B5">
            <w:pPr>
              <w:rPr>
                <w:rFonts w:cs="Arial"/>
                <w:b/>
              </w:rPr>
            </w:pPr>
            <w:r w:rsidRPr="00B97CE7">
              <w:rPr>
                <w:rFonts w:cs="Arial"/>
                <w:b/>
              </w:rPr>
              <w:t>Choice and control</w:t>
            </w:r>
          </w:p>
        </w:tc>
        <w:tc>
          <w:tcPr>
            <w:tcW w:w="6162" w:type="dxa"/>
          </w:tcPr>
          <w:p w:rsidR="0049474D" w:rsidRPr="000C7BCC" w:rsidRDefault="0049474D" w:rsidP="002D62B5">
            <w:pPr>
              <w:rPr>
                <w:rFonts w:cs="Arial"/>
              </w:rPr>
            </w:pPr>
            <w:r>
              <w:rPr>
                <w:rFonts w:cs="Arial"/>
              </w:rPr>
              <w:t>A participant has the right to make their own decisions about what is important to them and to decide how they would like to receive their supports and from whom.</w:t>
            </w:r>
          </w:p>
        </w:tc>
      </w:tr>
      <w:tr w:rsidR="0049474D" w:rsidRPr="008D43EC" w:rsidTr="002D62B5">
        <w:tc>
          <w:tcPr>
            <w:tcW w:w="3295" w:type="dxa"/>
          </w:tcPr>
          <w:p w:rsidR="0049474D" w:rsidRPr="008D43EC" w:rsidRDefault="0049474D" w:rsidP="002D62B5">
            <w:pPr>
              <w:rPr>
                <w:rFonts w:cs="Arial"/>
                <w:b/>
              </w:rPr>
            </w:pPr>
            <w:r w:rsidRPr="008D43EC">
              <w:rPr>
                <w:b/>
              </w:rPr>
              <w:t>Commonwealth Continuity of Support</w:t>
            </w:r>
            <w:r w:rsidRPr="008D43EC">
              <w:rPr>
                <w:rFonts w:cs="Arial"/>
                <w:b/>
              </w:rPr>
              <w:t xml:space="preserve"> (CoS)</w:t>
            </w:r>
            <w:r w:rsidRPr="008D43EC">
              <w:rPr>
                <w:b/>
              </w:rPr>
              <w:t xml:space="preserve"> Program</w:t>
            </w:r>
            <w:r>
              <w:rPr>
                <w:b/>
              </w:rPr>
              <w:t>me</w:t>
            </w:r>
            <w:r w:rsidRPr="008D43EC">
              <w:rPr>
                <w:b/>
              </w:rPr>
              <w:t xml:space="preserve"> Services</w:t>
            </w:r>
          </w:p>
        </w:tc>
        <w:tc>
          <w:tcPr>
            <w:tcW w:w="6162" w:type="dxa"/>
          </w:tcPr>
          <w:p w:rsidR="0049474D" w:rsidRPr="008D43EC" w:rsidRDefault="0049474D" w:rsidP="002D62B5">
            <w:r w:rsidRPr="008D43EC">
              <w:t>Disability support program</w:t>
            </w:r>
            <w:r>
              <w:t>me</w:t>
            </w:r>
            <w:r w:rsidRPr="008D43EC">
              <w:t>s, included in the Commonwealth Conti</w:t>
            </w:r>
            <w:r>
              <w:t>nuity of Support (CoS) Programme</w:t>
            </w:r>
            <w:r w:rsidRPr="008D43EC">
              <w:t xml:space="preserve">, which will continue once the NDIS is introduced, to ensure people accessing these </w:t>
            </w:r>
            <w:r>
              <w:t>services</w:t>
            </w:r>
            <w:r w:rsidRPr="008D43EC">
              <w:t xml:space="preserve"> will continue to access the same supports if they do not become a participant in the NDIS.</w:t>
            </w:r>
            <w:r w:rsidRPr="008D43EC" w:rsidDel="00A841A4">
              <w:t xml:space="preserve"> </w:t>
            </w:r>
          </w:p>
        </w:tc>
      </w:tr>
      <w:tr w:rsidR="0049474D" w:rsidTr="002D62B5">
        <w:trPr>
          <w:cnfStyle w:val="000000010000" w:firstRow="0" w:lastRow="0" w:firstColumn="0" w:lastColumn="0" w:oddVBand="0" w:evenVBand="0" w:oddHBand="0" w:evenHBand="1" w:firstRowFirstColumn="0" w:firstRowLastColumn="0" w:lastRowFirstColumn="0" w:lastRowLastColumn="0"/>
        </w:trPr>
        <w:tc>
          <w:tcPr>
            <w:tcW w:w="3295" w:type="dxa"/>
          </w:tcPr>
          <w:p w:rsidR="0049474D" w:rsidRDefault="0049474D" w:rsidP="002D62B5">
            <w:pPr>
              <w:rPr>
                <w:rFonts w:cs="Arial"/>
                <w:b/>
                <w:lang w:val="en"/>
              </w:rPr>
            </w:pPr>
            <w:r>
              <w:rPr>
                <w:rFonts w:cs="Arial"/>
                <w:b/>
                <w:lang w:val="en"/>
              </w:rPr>
              <w:t>Complaints handling system</w:t>
            </w:r>
          </w:p>
        </w:tc>
        <w:tc>
          <w:tcPr>
            <w:tcW w:w="6162" w:type="dxa"/>
          </w:tcPr>
          <w:p w:rsidR="0049474D" w:rsidRDefault="0049474D" w:rsidP="002D62B5">
            <w:pPr>
              <w:rPr>
                <w:rFonts w:cs="Arial"/>
                <w:lang w:val="en"/>
              </w:rPr>
            </w:pPr>
            <w:r w:rsidRPr="008825E9">
              <w:rPr>
                <w:rFonts w:cs="Arial"/>
                <w:lang w:val="en"/>
              </w:rPr>
              <w:t xml:space="preserve">A </w:t>
            </w:r>
            <w:r>
              <w:rPr>
                <w:rFonts w:cs="Arial"/>
                <w:lang w:val="en"/>
              </w:rPr>
              <w:t xml:space="preserve">function of the Commission </w:t>
            </w:r>
            <w:r>
              <w:t xml:space="preserve">for receiving and responding to complaints from participants, carers, workers and the broader community about NDIS-funded supports and services. </w:t>
            </w:r>
            <w:r>
              <w:rPr>
                <w:rFonts w:cs="Arial"/>
                <w:lang w:val="en"/>
              </w:rPr>
              <w:t>See ‘</w:t>
            </w:r>
            <w:r w:rsidRPr="00AD25E6">
              <w:rPr>
                <w:rFonts w:cs="Arial"/>
                <w:lang w:val="en"/>
              </w:rPr>
              <w:t>NDIS Quality and Safeguard</w:t>
            </w:r>
            <w:r>
              <w:rPr>
                <w:rFonts w:cs="Arial"/>
                <w:lang w:val="en"/>
              </w:rPr>
              <w:t>s</w:t>
            </w:r>
            <w:r w:rsidRPr="00AD25E6">
              <w:rPr>
                <w:rFonts w:cs="Arial"/>
                <w:lang w:val="en"/>
              </w:rPr>
              <w:t xml:space="preserve"> </w:t>
            </w:r>
            <w:r>
              <w:rPr>
                <w:rFonts w:cs="Arial"/>
                <w:lang w:val="en"/>
              </w:rPr>
              <w:t>Commission’.</w:t>
            </w:r>
          </w:p>
        </w:tc>
      </w:tr>
      <w:tr w:rsidR="0049474D" w:rsidRPr="002D76B8" w:rsidTr="002D62B5">
        <w:tc>
          <w:tcPr>
            <w:tcW w:w="3295" w:type="dxa"/>
          </w:tcPr>
          <w:p w:rsidR="0049474D" w:rsidRPr="00F468A2" w:rsidRDefault="0049474D" w:rsidP="002D62B5">
            <w:pPr>
              <w:rPr>
                <w:b/>
              </w:rPr>
            </w:pPr>
            <w:r w:rsidRPr="00F468A2">
              <w:rPr>
                <w:b/>
              </w:rPr>
              <w:t xml:space="preserve">Early Childhood Early Intervention </w:t>
            </w:r>
            <w:r>
              <w:rPr>
                <w:b/>
              </w:rPr>
              <w:t xml:space="preserve">approach </w:t>
            </w:r>
            <w:r w:rsidRPr="00F468A2">
              <w:rPr>
                <w:b/>
              </w:rPr>
              <w:t>(</w:t>
            </w:r>
            <w:r w:rsidRPr="00A841A4">
              <w:rPr>
                <w:rFonts w:cs="Arial"/>
                <w:b/>
              </w:rPr>
              <w:t xml:space="preserve">ECEI </w:t>
            </w:r>
            <w:r>
              <w:rPr>
                <w:rFonts w:cs="Arial"/>
                <w:b/>
              </w:rPr>
              <w:t>approach</w:t>
            </w:r>
            <w:r w:rsidRPr="00A841A4">
              <w:rPr>
                <w:rFonts w:cs="Arial"/>
                <w:b/>
              </w:rPr>
              <w:t>)</w:t>
            </w:r>
            <w:r w:rsidRPr="00F468A2">
              <w:rPr>
                <w:b/>
              </w:rPr>
              <w:t xml:space="preserve"> </w:t>
            </w:r>
          </w:p>
        </w:tc>
        <w:tc>
          <w:tcPr>
            <w:tcW w:w="6162" w:type="dxa"/>
          </w:tcPr>
          <w:p w:rsidR="0049474D" w:rsidRPr="002D76B8" w:rsidRDefault="0049474D" w:rsidP="002D62B5">
            <w:pPr>
              <w:rPr>
                <w:rFonts w:cs="Arial"/>
              </w:rPr>
            </w:pPr>
            <w:r>
              <w:t>T</w:t>
            </w:r>
            <w:r>
              <w:rPr>
                <w:rStyle w:val="tgc"/>
                <w:rFonts w:cs="Arial"/>
                <w:color w:val="222222"/>
              </w:rPr>
              <w:t xml:space="preserve">he approach of </w:t>
            </w:r>
            <w:r w:rsidRPr="00A841A4">
              <w:rPr>
                <w:rStyle w:val="tgc"/>
                <w:rFonts w:cs="Arial"/>
                <w:color w:val="222222"/>
              </w:rPr>
              <w:t xml:space="preserve">the </w:t>
            </w:r>
            <w:r w:rsidRPr="00AD25E6">
              <w:rPr>
                <w:rStyle w:val="tgc"/>
                <w:rFonts w:cs="Arial"/>
                <w:bCs/>
                <w:color w:val="222222"/>
              </w:rPr>
              <w:t>NDIS</w:t>
            </w:r>
            <w:r w:rsidRPr="00A841A4">
              <w:rPr>
                <w:rStyle w:val="tgc"/>
                <w:rFonts w:cs="Arial"/>
                <w:color w:val="222222"/>
              </w:rPr>
              <w:t xml:space="preserve"> that provide</w:t>
            </w:r>
            <w:r>
              <w:rPr>
                <w:rStyle w:val="tgc"/>
                <w:rFonts w:cs="Arial"/>
                <w:color w:val="222222"/>
              </w:rPr>
              <w:t>s</w:t>
            </w:r>
            <w:r w:rsidRPr="00A841A4">
              <w:rPr>
                <w:rStyle w:val="tgc"/>
                <w:rFonts w:cs="Arial"/>
                <w:color w:val="222222"/>
              </w:rPr>
              <w:t xml:space="preserve"> </w:t>
            </w:r>
            <w:r>
              <w:rPr>
                <w:rFonts w:cs="Arial"/>
              </w:rPr>
              <w:t xml:space="preserve">support </w:t>
            </w:r>
            <w:r w:rsidRPr="00A841A4">
              <w:rPr>
                <w:rFonts w:cs="Arial"/>
              </w:rPr>
              <w:t xml:space="preserve">for children aged 0-6 years </w:t>
            </w:r>
            <w:r>
              <w:rPr>
                <w:rFonts w:cs="Arial"/>
              </w:rPr>
              <w:t xml:space="preserve">to reduce the effects of disability and to improve the person’s functional capacity into the future. </w:t>
            </w:r>
          </w:p>
        </w:tc>
      </w:tr>
      <w:tr w:rsidR="0049474D" w:rsidTr="002D62B5">
        <w:trPr>
          <w:cnfStyle w:val="000000010000" w:firstRow="0" w:lastRow="0" w:firstColumn="0" w:lastColumn="0" w:oddVBand="0" w:evenVBand="0" w:oddHBand="0" w:evenHBand="1" w:firstRowFirstColumn="0" w:firstRowLastColumn="0" w:lastRowFirstColumn="0" w:lastRowLastColumn="0"/>
        </w:trPr>
        <w:tc>
          <w:tcPr>
            <w:tcW w:w="3295" w:type="dxa"/>
          </w:tcPr>
          <w:p w:rsidR="0049474D" w:rsidRPr="000C7BCC" w:rsidRDefault="0049474D" w:rsidP="002D62B5">
            <w:r w:rsidRPr="00B97CE7">
              <w:rPr>
                <w:rFonts w:cs="Arial"/>
                <w:b/>
              </w:rPr>
              <w:t>Full scheme</w:t>
            </w:r>
          </w:p>
        </w:tc>
        <w:tc>
          <w:tcPr>
            <w:tcW w:w="6162" w:type="dxa"/>
          </w:tcPr>
          <w:p w:rsidR="0049474D" w:rsidRDefault="0049474D" w:rsidP="002D62B5">
            <w:r>
              <w:rPr>
                <w:rFonts w:cs="Arial"/>
              </w:rPr>
              <w:t>The dates when the NDIS will be available to all eligible residents.</w:t>
            </w:r>
          </w:p>
        </w:tc>
      </w:tr>
      <w:tr w:rsidR="0049474D" w:rsidTr="002D62B5">
        <w:tc>
          <w:tcPr>
            <w:tcW w:w="3295" w:type="dxa"/>
          </w:tcPr>
          <w:p w:rsidR="0049474D" w:rsidRPr="00342C32" w:rsidRDefault="0049474D" w:rsidP="002D62B5">
            <w:pPr>
              <w:rPr>
                <w:rFonts w:cs="Arial"/>
                <w:b/>
              </w:rPr>
            </w:pPr>
            <w:r w:rsidRPr="00F468A2">
              <w:rPr>
                <w:b/>
              </w:rPr>
              <w:t xml:space="preserve">Information, Linkages and </w:t>
            </w:r>
            <w:r>
              <w:rPr>
                <w:b/>
              </w:rPr>
              <w:t>C</w:t>
            </w:r>
            <w:r w:rsidRPr="00F468A2">
              <w:rPr>
                <w:b/>
              </w:rPr>
              <w:t>apacity building services</w:t>
            </w:r>
            <w:r w:rsidRPr="00EB44CD">
              <w:rPr>
                <w:rStyle w:val="Heading1Char"/>
                <w:rFonts w:cs="Arial"/>
                <w:b/>
                <w:bCs w:val="0"/>
                <w:color w:val="222222"/>
              </w:rPr>
              <w:t xml:space="preserve"> </w:t>
            </w:r>
            <w:r w:rsidRPr="00F468A2">
              <w:rPr>
                <w:rFonts w:asciiTheme="minorHAnsi" w:hAnsiTheme="minorHAnsi"/>
              </w:rPr>
              <w:t>(</w:t>
            </w:r>
            <w:r w:rsidRPr="00F468A2">
              <w:rPr>
                <w:rFonts w:cs="Arial"/>
                <w:b/>
              </w:rPr>
              <w:t>ILC services</w:t>
            </w:r>
            <w:r w:rsidRPr="00EB44CD">
              <w:rPr>
                <w:rFonts w:cs="Arial"/>
                <w:b/>
              </w:rPr>
              <w:t>)</w:t>
            </w:r>
          </w:p>
        </w:tc>
        <w:tc>
          <w:tcPr>
            <w:tcW w:w="6162" w:type="dxa"/>
          </w:tcPr>
          <w:p w:rsidR="0049474D" w:rsidRDefault="0049474D" w:rsidP="002D62B5">
            <w:r>
              <w:t>T</w:t>
            </w:r>
            <w:r>
              <w:rPr>
                <w:rStyle w:val="tgc"/>
                <w:rFonts w:cs="Arial"/>
                <w:color w:val="222222"/>
              </w:rPr>
              <w:t xml:space="preserve">he component of </w:t>
            </w:r>
            <w:r w:rsidRPr="00A841A4">
              <w:rPr>
                <w:rStyle w:val="tgc"/>
                <w:rFonts w:cs="Arial"/>
                <w:color w:val="222222"/>
              </w:rPr>
              <w:t xml:space="preserve">the </w:t>
            </w:r>
            <w:r w:rsidRPr="00F468A2">
              <w:rPr>
                <w:rStyle w:val="tgc"/>
                <w:rFonts w:cs="Arial"/>
                <w:bCs/>
                <w:color w:val="222222"/>
              </w:rPr>
              <w:t>NDIS</w:t>
            </w:r>
            <w:r w:rsidRPr="00A841A4">
              <w:rPr>
                <w:rStyle w:val="tgc"/>
                <w:rFonts w:cs="Arial"/>
                <w:color w:val="222222"/>
              </w:rPr>
              <w:t xml:space="preserve"> that provides information, linkages and referrals to efficiently and effectively connect people with disability, their families and carers, with appropriate disability, community and mainstream </w:t>
            </w:r>
            <w:r w:rsidRPr="00F468A2">
              <w:rPr>
                <w:rStyle w:val="tgc"/>
                <w:rFonts w:cs="Arial"/>
                <w:bCs/>
                <w:color w:val="222222"/>
              </w:rPr>
              <w:t>supports</w:t>
            </w:r>
            <w:r w:rsidRPr="00A841A4">
              <w:rPr>
                <w:rStyle w:val="tgc"/>
                <w:rFonts w:cs="Arial"/>
                <w:color w:val="222222"/>
              </w:rPr>
              <w:t>.</w:t>
            </w:r>
          </w:p>
        </w:tc>
      </w:tr>
      <w:tr w:rsidR="0049474D" w:rsidTr="002D62B5">
        <w:trPr>
          <w:cnfStyle w:val="000000010000" w:firstRow="0" w:lastRow="0" w:firstColumn="0" w:lastColumn="0" w:oddVBand="0" w:evenVBand="0" w:oddHBand="0" w:evenHBand="1" w:firstRowFirstColumn="0" w:firstRowLastColumn="0" w:lastRowFirstColumn="0" w:lastRowLastColumn="0"/>
          <w:trHeight w:val="1489"/>
        </w:trPr>
        <w:tc>
          <w:tcPr>
            <w:tcW w:w="3295" w:type="dxa"/>
            <w:tcBorders>
              <w:bottom w:val="single" w:sz="4" w:space="0" w:color="auto"/>
            </w:tcBorders>
          </w:tcPr>
          <w:p w:rsidR="0049474D" w:rsidRDefault="0049474D" w:rsidP="002D62B5">
            <w:pPr>
              <w:rPr>
                <w:rFonts w:cs="Arial"/>
                <w:b/>
                <w:lang w:val="en"/>
              </w:rPr>
            </w:pPr>
            <w:r>
              <w:rPr>
                <w:rFonts w:cs="Arial"/>
                <w:b/>
                <w:lang w:val="en"/>
              </w:rPr>
              <w:t>I</w:t>
            </w:r>
            <w:r w:rsidRPr="00F12D63">
              <w:rPr>
                <w:rFonts w:cs="Arial"/>
                <w:b/>
                <w:lang w:val="en"/>
              </w:rPr>
              <w:t>nv</w:t>
            </w:r>
            <w:r>
              <w:rPr>
                <w:rFonts w:cs="Arial"/>
                <w:b/>
                <w:lang w:val="en"/>
              </w:rPr>
              <w:t>estigation and enforcement</w:t>
            </w:r>
          </w:p>
        </w:tc>
        <w:tc>
          <w:tcPr>
            <w:tcW w:w="6162" w:type="dxa"/>
            <w:tcBorders>
              <w:bottom w:val="single" w:sz="4" w:space="0" w:color="auto"/>
            </w:tcBorders>
          </w:tcPr>
          <w:p w:rsidR="0049474D" w:rsidRDefault="0049474D" w:rsidP="002D62B5">
            <w:pPr>
              <w:rPr>
                <w:rFonts w:cs="Arial"/>
                <w:lang w:val="en"/>
              </w:rPr>
            </w:pPr>
            <w:r>
              <w:rPr>
                <w:rFonts w:cs="Arial"/>
                <w:lang w:val="en"/>
              </w:rPr>
              <w:t>A function enabling the Commission to assess and take action to address issues of non-compliance as they arise. See ‘</w:t>
            </w:r>
            <w:r w:rsidRPr="00AD25E6">
              <w:rPr>
                <w:rFonts w:cs="Arial"/>
                <w:lang w:val="en"/>
              </w:rPr>
              <w:t>NDIS Quality and Safeguard</w:t>
            </w:r>
            <w:r>
              <w:rPr>
                <w:rFonts w:cs="Arial"/>
                <w:lang w:val="en"/>
              </w:rPr>
              <w:t>s</w:t>
            </w:r>
            <w:r w:rsidRPr="00AD25E6">
              <w:rPr>
                <w:rFonts w:cs="Arial"/>
                <w:lang w:val="en"/>
              </w:rPr>
              <w:t xml:space="preserve"> </w:t>
            </w:r>
            <w:r>
              <w:rPr>
                <w:rFonts w:cs="Arial"/>
                <w:lang w:val="en"/>
              </w:rPr>
              <w:t>Commission’.</w:t>
            </w:r>
          </w:p>
        </w:tc>
      </w:tr>
    </w:tbl>
    <w:p w:rsidR="0049474D" w:rsidRDefault="0049474D" w:rsidP="0049474D"/>
    <w:p w:rsidR="0049474D" w:rsidRPr="0049474D" w:rsidRDefault="0049474D" w:rsidP="0049474D"/>
    <w:tbl>
      <w:tblPr>
        <w:tblStyle w:val="DSSDatatablesty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lossary of Terms"/>
        <w:tblDescription w:val="Glossary of terms"/>
      </w:tblPr>
      <w:tblGrid>
        <w:gridCol w:w="3295"/>
        <w:gridCol w:w="6162"/>
      </w:tblGrid>
      <w:tr w:rsidR="00B272FA" w:rsidTr="00F468A2">
        <w:trPr>
          <w:cnfStyle w:val="100000000000" w:firstRow="1" w:lastRow="0" w:firstColumn="0" w:lastColumn="0" w:oddVBand="0" w:evenVBand="0" w:oddHBand="0" w:evenHBand="0" w:firstRowFirstColumn="0" w:firstRowLastColumn="0" w:lastRowFirstColumn="0" w:lastRowLastColumn="0"/>
          <w:tblHeader/>
        </w:trPr>
        <w:tc>
          <w:tcPr>
            <w:tcW w:w="3295" w:type="dxa"/>
          </w:tcPr>
          <w:p w:rsidR="00B272FA" w:rsidRPr="00B272FA" w:rsidRDefault="00B272FA" w:rsidP="00F468A2">
            <w:r>
              <w:lastRenderedPageBreak/>
              <w:t>Term</w:t>
            </w:r>
          </w:p>
        </w:tc>
        <w:tc>
          <w:tcPr>
            <w:tcW w:w="6162" w:type="dxa"/>
          </w:tcPr>
          <w:p w:rsidR="00B272FA" w:rsidRDefault="00B272FA" w:rsidP="00F468A2">
            <w:r w:rsidRPr="00B272FA">
              <w:t>Description</w:t>
            </w:r>
          </w:p>
        </w:tc>
      </w:tr>
      <w:tr w:rsidR="00765CA1" w:rsidTr="00742F69">
        <w:tc>
          <w:tcPr>
            <w:tcW w:w="3295" w:type="dxa"/>
            <w:tcBorders>
              <w:top w:val="nil"/>
            </w:tcBorders>
          </w:tcPr>
          <w:p w:rsidR="00765CA1" w:rsidRPr="00AF13BA" w:rsidRDefault="00765CA1" w:rsidP="00B272FA">
            <w:pPr>
              <w:rPr>
                <w:rFonts w:cs="Arial"/>
                <w:b/>
              </w:rPr>
            </w:pPr>
            <w:r w:rsidRPr="00AF13BA">
              <w:rPr>
                <w:rFonts w:cs="Arial"/>
                <w:b/>
              </w:rPr>
              <w:t>Local Area Coordinator</w:t>
            </w:r>
            <w:r>
              <w:rPr>
                <w:rFonts w:cs="Arial"/>
                <w:b/>
              </w:rPr>
              <w:t>s</w:t>
            </w:r>
            <w:r>
              <w:rPr>
                <w:rFonts w:cs="Arial"/>
              </w:rPr>
              <w:t xml:space="preserve"> </w:t>
            </w:r>
            <w:r w:rsidRPr="00AF13BA">
              <w:rPr>
                <w:rFonts w:cs="Arial"/>
                <w:b/>
              </w:rPr>
              <w:t>(LAC</w:t>
            </w:r>
            <w:r>
              <w:rPr>
                <w:rFonts w:cs="Arial"/>
                <w:b/>
              </w:rPr>
              <w:t>s</w:t>
            </w:r>
            <w:r w:rsidRPr="00AF13BA">
              <w:rPr>
                <w:rFonts w:cs="Arial"/>
                <w:b/>
              </w:rPr>
              <w:t>)</w:t>
            </w:r>
          </w:p>
        </w:tc>
        <w:tc>
          <w:tcPr>
            <w:tcW w:w="6162" w:type="dxa"/>
            <w:tcBorders>
              <w:top w:val="nil"/>
            </w:tcBorders>
          </w:tcPr>
          <w:p w:rsidR="00765CA1" w:rsidRDefault="00765CA1" w:rsidP="00B272FA">
            <w:pPr>
              <w:rPr>
                <w:rFonts w:cs="Arial"/>
              </w:rPr>
            </w:pPr>
            <w:r>
              <w:rPr>
                <w:rFonts w:cs="Arial"/>
              </w:rPr>
              <w:t xml:space="preserve">Local organisations working in partnership with the </w:t>
            </w:r>
            <w:r>
              <w:t>National Disability Insurance Agency</w:t>
            </w:r>
            <w:r>
              <w:rPr>
                <w:rFonts w:cs="Arial"/>
              </w:rPr>
              <w:t xml:space="preserve"> (NDIA), to help participants, their families and carers access the NDIS. LACs will help participants write and manage their plans and also connect participants to mainstream services and local and community-based supports.</w:t>
            </w:r>
          </w:p>
        </w:tc>
      </w:tr>
      <w:tr w:rsidR="002007F7" w:rsidTr="00F468A2">
        <w:trPr>
          <w:cnfStyle w:val="000000010000" w:firstRow="0" w:lastRow="0" w:firstColumn="0" w:lastColumn="0" w:oddVBand="0" w:evenVBand="0" w:oddHBand="0" w:evenHBand="1" w:firstRowFirstColumn="0" w:firstRowLastColumn="0" w:lastRowFirstColumn="0" w:lastRowLastColumn="0"/>
        </w:trPr>
        <w:tc>
          <w:tcPr>
            <w:tcW w:w="3295" w:type="dxa"/>
          </w:tcPr>
          <w:p w:rsidR="002007F7" w:rsidRPr="00F468A2" w:rsidRDefault="002007F7" w:rsidP="00350BED">
            <w:pPr>
              <w:rPr>
                <w:b/>
              </w:rPr>
            </w:pPr>
            <w:r w:rsidRPr="00F468A2">
              <w:rPr>
                <w:rFonts w:cs="Arial"/>
                <w:b/>
                <w:lang w:val="en"/>
              </w:rPr>
              <w:t>National Disability Insurance Agency (</w:t>
            </w:r>
            <w:r w:rsidRPr="00350BED">
              <w:rPr>
                <w:rFonts w:cs="Arial"/>
                <w:b/>
                <w:lang w:val="en"/>
              </w:rPr>
              <w:t>NDIA</w:t>
            </w:r>
            <w:r w:rsidRPr="00F468A2">
              <w:rPr>
                <w:rFonts w:cs="Arial"/>
                <w:b/>
                <w:lang w:val="en"/>
              </w:rPr>
              <w:t>)</w:t>
            </w:r>
          </w:p>
        </w:tc>
        <w:tc>
          <w:tcPr>
            <w:tcW w:w="6162" w:type="dxa"/>
          </w:tcPr>
          <w:p w:rsidR="002007F7" w:rsidRDefault="002007F7" w:rsidP="004B1CD8">
            <w:r>
              <w:rPr>
                <w:rFonts w:cs="Arial"/>
                <w:lang w:val="en"/>
              </w:rPr>
              <w:t>The Commonwealth government organisation administering the NDIS.</w:t>
            </w:r>
          </w:p>
        </w:tc>
      </w:tr>
      <w:tr w:rsidR="002007F7" w:rsidTr="00F468A2">
        <w:tc>
          <w:tcPr>
            <w:tcW w:w="3295" w:type="dxa"/>
          </w:tcPr>
          <w:p w:rsidR="002007F7" w:rsidRPr="00F468A2" w:rsidRDefault="002007F7" w:rsidP="00350BED">
            <w:pPr>
              <w:rPr>
                <w:b/>
              </w:rPr>
            </w:pPr>
            <w:r w:rsidRPr="00F468A2">
              <w:rPr>
                <w:rFonts w:cs="Arial"/>
                <w:b/>
              </w:rPr>
              <w:t>National Disability Insurance Scheme</w:t>
            </w:r>
            <w:r w:rsidRPr="00350BED">
              <w:rPr>
                <w:rFonts w:cs="Arial"/>
                <w:b/>
              </w:rPr>
              <w:t xml:space="preserve"> </w:t>
            </w:r>
            <w:r w:rsidRPr="004B1CD8">
              <w:rPr>
                <w:rFonts w:cs="Arial"/>
                <w:b/>
              </w:rPr>
              <w:t>(NDIS)</w:t>
            </w:r>
          </w:p>
        </w:tc>
        <w:tc>
          <w:tcPr>
            <w:tcW w:w="6162" w:type="dxa"/>
          </w:tcPr>
          <w:p w:rsidR="002007F7" w:rsidRDefault="002007F7" w:rsidP="004B1CD8">
            <w:r>
              <w:rPr>
                <w:rFonts w:cs="Arial"/>
              </w:rPr>
              <w:t>A new</w:t>
            </w:r>
            <w:r w:rsidRPr="004B1CD8">
              <w:rPr>
                <w:rFonts w:cs="Arial"/>
              </w:rPr>
              <w:t xml:space="preserve"> </w:t>
            </w:r>
            <w:r>
              <w:rPr>
                <w:rFonts w:cs="Arial"/>
              </w:rPr>
              <w:t xml:space="preserve">way of providing </w:t>
            </w:r>
            <w:r w:rsidRPr="004B1CD8">
              <w:rPr>
                <w:rFonts w:cs="Arial"/>
              </w:rPr>
              <w:t>reasonable and necessary</w:t>
            </w:r>
            <w:r>
              <w:rPr>
                <w:rFonts w:cs="Arial"/>
              </w:rPr>
              <w:t xml:space="preserve">, person-centred supports for Australians </w:t>
            </w:r>
            <w:r w:rsidRPr="004B1CD8">
              <w:rPr>
                <w:rFonts w:cs="Arial"/>
              </w:rPr>
              <w:t>with a permanent and significant</w:t>
            </w:r>
            <w:r>
              <w:rPr>
                <w:rFonts w:cs="Arial"/>
              </w:rPr>
              <w:t xml:space="preserve"> disability</w:t>
            </w:r>
            <w:r w:rsidRPr="004B1CD8">
              <w:rPr>
                <w:rFonts w:cs="Arial"/>
              </w:rPr>
              <w:t xml:space="preserve"> </w:t>
            </w:r>
            <w:r>
              <w:rPr>
                <w:rFonts w:cs="Arial"/>
              </w:rPr>
              <w:t>to enable them</w:t>
            </w:r>
            <w:r w:rsidRPr="004B1CD8">
              <w:rPr>
                <w:rFonts w:cs="Arial"/>
              </w:rPr>
              <w:t xml:space="preserve"> to live an ordinary life.</w:t>
            </w:r>
          </w:p>
        </w:tc>
      </w:tr>
      <w:tr w:rsidR="00765CA1" w:rsidTr="00F468A2">
        <w:trPr>
          <w:cnfStyle w:val="000000010000" w:firstRow="0" w:lastRow="0" w:firstColumn="0" w:lastColumn="0" w:oddVBand="0" w:evenVBand="0" w:oddHBand="0" w:evenHBand="1" w:firstRowFirstColumn="0" w:firstRowLastColumn="0" w:lastRowFirstColumn="0" w:lastRowLastColumn="0"/>
        </w:trPr>
        <w:tc>
          <w:tcPr>
            <w:tcW w:w="3295" w:type="dxa"/>
          </w:tcPr>
          <w:p w:rsidR="00765CA1" w:rsidRPr="00F468A2" w:rsidRDefault="00765CA1" w:rsidP="00350BED">
            <w:pPr>
              <w:rPr>
                <w:rFonts w:cs="Arial"/>
                <w:b/>
              </w:rPr>
            </w:pPr>
            <w:r w:rsidRPr="00F468A2">
              <w:rPr>
                <w:rFonts w:cs="Arial"/>
                <w:b/>
              </w:rPr>
              <w:t>National Disability Insurance Scheme</w:t>
            </w:r>
            <w:r w:rsidRPr="00350BED">
              <w:rPr>
                <w:rFonts w:cs="Arial"/>
                <w:b/>
              </w:rPr>
              <w:t xml:space="preserve"> </w:t>
            </w:r>
            <w:r w:rsidRPr="004B1CD8">
              <w:rPr>
                <w:rFonts w:cs="Arial"/>
                <w:b/>
              </w:rPr>
              <w:t>(NDIS)</w:t>
            </w:r>
            <w:r>
              <w:rPr>
                <w:rFonts w:cs="Arial"/>
                <w:b/>
                <w:lang w:val="en"/>
              </w:rPr>
              <w:t xml:space="preserve"> Quality and Safeguarding Framework (the Framework)</w:t>
            </w:r>
          </w:p>
        </w:tc>
        <w:tc>
          <w:tcPr>
            <w:tcW w:w="6162" w:type="dxa"/>
          </w:tcPr>
          <w:p w:rsidR="00765CA1" w:rsidRDefault="00765CA1" w:rsidP="004B1CD8">
            <w:pPr>
              <w:rPr>
                <w:rFonts w:cs="Arial"/>
              </w:rPr>
            </w:pPr>
            <w:r>
              <w:t>A framework of nationally consistent measures and requirements to minimise the risk of harm to people with disability and to ensure high quality support through the NDIS.</w:t>
            </w:r>
          </w:p>
        </w:tc>
      </w:tr>
      <w:tr w:rsidR="002007F7" w:rsidTr="00F468A2">
        <w:tc>
          <w:tcPr>
            <w:tcW w:w="3295" w:type="dxa"/>
          </w:tcPr>
          <w:p w:rsidR="002007F7" w:rsidRPr="00AF13BA" w:rsidRDefault="00765CA1" w:rsidP="00765CA1">
            <w:pPr>
              <w:rPr>
                <w:rFonts w:cs="Arial"/>
                <w:b/>
                <w:lang w:val="en"/>
              </w:rPr>
            </w:pPr>
            <w:r w:rsidRPr="00F468A2">
              <w:rPr>
                <w:rFonts w:cs="Arial"/>
                <w:b/>
              </w:rPr>
              <w:t>National Disability Insurance Scheme</w:t>
            </w:r>
            <w:r w:rsidRPr="00350BED">
              <w:rPr>
                <w:rFonts w:cs="Arial"/>
                <w:b/>
              </w:rPr>
              <w:t xml:space="preserve"> </w:t>
            </w:r>
            <w:r w:rsidRPr="004B1CD8">
              <w:rPr>
                <w:rFonts w:cs="Arial"/>
                <w:b/>
              </w:rPr>
              <w:t>(NDIS)</w:t>
            </w:r>
            <w:r>
              <w:rPr>
                <w:rFonts w:cs="Arial"/>
                <w:b/>
                <w:lang w:val="en"/>
              </w:rPr>
              <w:t xml:space="preserve"> Quality and Safeguards Commission (the Commission)</w:t>
            </w:r>
          </w:p>
        </w:tc>
        <w:tc>
          <w:tcPr>
            <w:tcW w:w="6162" w:type="dxa"/>
          </w:tcPr>
          <w:p w:rsidR="002007F7" w:rsidRDefault="00765CA1" w:rsidP="00765CA1">
            <w:pPr>
              <w:rPr>
                <w:rFonts w:cs="Arial"/>
                <w:lang w:val="en"/>
              </w:rPr>
            </w:pPr>
            <w:r w:rsidRPr="008825E9">
              <w:rPr>
                <w:rFonts w:cs="Arial"/>
                <w:lang w:val="en"/>
              </w:rPr>
              <w:t xml:space="preserve">A new, independent Commonwealth body </w:t>
            </w:r>
            <w:r>
              <w:rPr>
                <w:rFonts w:cs="Arial"/>
                <w:lang w:val="en"/>
              </w:rPr>
              <w:t xml:space="preserve">responsible for implementing the Commonwealth functions of registration; complaints and reportable incidents; and oversight of behaviour support under the Framework. </w:t>
            </w:r>
          </w:p>
        </w:tc>
      </w:tr>
      <w:tr w:rsidR="002007F7" w:rsidTr="00F468A2">
        <w:trPr>
          <w:cnfStyle w:val="000000010000" w:firstRow="0" w:lastRow="0" w:firstColumn="0" w:lastColumn="0" w:oddVBand="0" w:evenVBand="0" w:oddHBand="0" w:evenHBand="1" w:firstRowFirstColumn="0" w:firstRowLastColumn="0" w:lastRowFirstColumn="0" w:lastRowLastColumn="0"/>
        </w:trPr>
        <w:tc>
          <w:tcPr>
            <w:tcW w:w="3295" w:type="dxa"/>
          </w:tcPr>
          <w:p w:rsidR="002007F7" w:rsidRPr="00F12D63" w:rsidRDefault="00765CA1" w:rsidP="002007F7">
            <w:pPr>
              <w:rPr>
                <w:rFonts w:cs="Arial"/>
                <w:b/>
                <w:lang w:val="en"/>
              </w:rPr>
            </w:pPr>
            <w:r w:rsidRPr="00F468A2">
              <w:rPr>
                <w:rFonts w:cs="Arial"/>
                <w:b/>
              </w:rPr>
              <w:t>National Disability Insurance Scheme</w:t>
            </w:r>
            <w:r w:rsidRPr="00350BED">
              <w:rPr>
                <w:rFonts w:cs="Arial"/>
                <w:b/>
              </w:rPr>
              <w:t xml:space="preserve"> </w:t>
            </w:r>
            <w:r w:rsidRPr="004B1CD8">
              <w:rPr>
                <w:rFonts w:cs="Arial"/>
                <w:b/>
              </w:rPr>
              <w:t>(NDIS)</w:t>
            </w:r>
            <w:r>
              <w:rPr>
                <w:rFonts w:cs="Arial"/>
                <w:b/>
              </w:rPr>
              <w:t xml:space="preserve"> </w:t>
            </w:r>
            <w:r w:rsidRPr="00F12D63">
              <w:rPr>
                <w:rFonts w:cs="Arial"/>
                <w:b/>
                <w:lang w:val="en"/>
              </w:rPr>
              <w:t>worker screening</w:t>
            </w:r>
          </w:p>
        </w:tc>
        <w:tc>
          <w:tcPr>
            <w:tcW w:w="6162" w:type="dxa"/>
          </w:tcPr>
          <w:p w:rsidR="002007F7" w:rsidRDefault="00765CA1" w:rsidP="002007F7">
            <w:pPr>
              <w:rPr>
                <w:rFonts w:cs="Arial"/>
                <w:lang w:val="en"/>
              </w:rPr>
            </w:pPr>
            <w:r>
              <w:rPr>
                <w:rFonts w:cs="Arial"/>
                <w:lang w:val="en"/>
              </w:rPr>
              <w:t>A screening process under the Framework that will determine whether an individual or prospective worker will pose an unacceptable risk to people receiving a service. See ‘t</w:t>
            </w:r>
            <w:r w:rsidRPr="00AD25E6">
              <w:rPr>
                <w:rFonts w:cs="Arial"/>
                <w:lang w:val="en"/>
              </w:rPr>
              <w:t>he NDIS Quality and Safeguarding Framework</w:t>
            </w:r>
            <w:r>
              <w:rPr>
                <w:rFonts w:cs="Arial"/>
                <w:lang w:val="en"/>
              </w:rPr>
              <w:t>’.</w:t>
            </w:r>
          </w:p>
        </w:tc>
      </w:tr>
      <w:tr w:rsidR="002007F7" w:rsidTr="00742F69">
        <w:tc>
          <w:tcPr>
            <w:tcW w:w="3295" w:type="dxa"/>
            <w:tcBorders>
              <w:bottom w:val="single" w:sz="4" w:space="0" w:color="auto"/>
            </w:tcBorders>
          </w:tcPr>
          <w:p w:rsidR="002007F7" w:rsidRDefault="002007F7" w:rsidP="00B272FA">
            <w:r w:rsidRPr="00AF13BA">
              <w:rPr>
                <w:rFonts w:cs="Arial"/>
                <w:b/>
                <w:lang w:val="en"/>
              </w:rPr>
              <w:t>Participant</w:t>
            </w:r>
          </w:p>
        </w:tc>
        <w:tc>
          <w:tcPr>
            <w:tcW w:w="6162" w:type="dxa"/>
            <w:tcBorders>
              <w:bottom w:val="single" w:sz="4" w:space="0" w:color="auto"/>
            </w:tcBorders>
          </w:tcPr>
          <w:p w:rsidR="002007F7" w:rsidRPr="00F468A2" w:rsidRDefault="002007F7" w:rsidP="0061744C">
            <w:pPr>
              <w:rPr>
                <w:rFonts w:cs="Arial"/>
                <w:lang w:val="en"/>
              </w:rPr>
            </w:pPr>
            <w:r>
              <w:rPr>
                <w:rFonts w:cs="Arial"/>
                <w:lang w:val="en"/>
              </w:rPr>
              <w:t>A person who meets the NDIS access requirements and receives supports under the NDIS.</w:t>
            </w:r>
          </w:p>
        </w:tc>
      </w:tr>
    </w:tbl>
    <w:p w:rsidR="00D83A94" w:rsidRDefault="00D83A94" w:rsidP="00571F28"/>
    <w:p w:rsidR="00571F28" w:rsidRDefault="00571F28" w:rsidP="00571F28"/>
    <w:p w:rsidR="00571F28" w:rsidRPr="00D83A94" w:rsidRDefault="00571F28" w:rsidP="00571F28"/>
    <w:tbl>
      <w:tblPr>
        <w:tblStyle w:val="DSSDatatablesty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lossary of Terms"/>
        <w:tblDescription w:val="Glossary of terms"/>
      </w:tblPr>
      <w:tblGrid>
        <w:gridCol w:w="3295"/>
        <w:gridCol w:w="6162"/>
      </w:tblGrid>
      <w:tr w:rsidR="00D83A94" w:rsidTr="002D62B5">
        <w:trPr>
          <w:cnfStyle w:val="100000000000" w:firstRow="1" w:lastRow="0" w:firstColumn="0" w:lastColumn="0" w:oddVBand="0" w:evenVBand="0" w:oddHBand="0" w:evenHBand="0" w:firstRowFirstColumn="0" w:firstRowLastColumn="0" w:lastRowFirstColumn="0" w:lastRowLastColumn="0"/>
          <w:tblHeader/>
        </w:trPr>
        <w:tc>
          <w:tcPr>
            <w:tcW w:w="3295" w:type="dxa"/>
          </w:tcPr>
          <w:p w:rsidR="00D83A94" w:rsidRPr="00B272FA" w:rsidRDefault="00D83A94" w:rsidP="002D62B5">
            <w:r>
              <w:lastRenderedPageBreak/>
              <w:t>Term</w:t>
            </w:r>
          </w:p>
        </w:tc>
        <w:tc>
          <w:tcPr>
            <w:tcW w:w="6162" w:type="dxa"/>
          </w:tcPr>
          <w:p w:rsidR="00D83A94" w:rsidRDefault="00D83A94" w:rsidP="002D62B5">
            <w:r w:rsidRPr="00B272FA">
              <w:t>Description</w:t>
            </w:r>
          </w:p>
        </w:tc>
      </w:tr>
      <w:tr w:rsidR="00D83A94" w:rsidTr="002D62B5">
        <w:tc>
          <w:tcPr>
            <w:tcW w:w="3295" w:type="dxa"/>
            <w:tcBorders>
              <w:top w:val="nil"/>
            </w:tcBorders>
          </w:tcPr>
          <w:p w:rsidR="00D83A94" w:rsidRPr="00AF13BA" w:rsidRDefault="00D83A94" w:rsidP="002D62B5">
            <w:pPr>
              <w:rPr>
                <w:rFonts w:cs="Arial"/>
                <w:b/>
                <w:lang w:val="en"/>
              </w:rPr>
            </w:pPr>
            <w:r w:rsidRPr="00AF13BA">
              <w:rPr>
                <w:rFonts w:cs="Arial"/>
                <w:b/>
                <w:lang w:val="en"/>
              </w:rPr>
              <w:t>Pe</w:t>
            </w:r>
            <w:r>
              <w:rPr>
                <w:rFonts w:cs="Arial"/>
                <w:b/>
                <w:lang w:val="en"/>
              </w:rPr>
              <w:t>ople</w:t>
            </w:r>
            <w:r w:rsidRPr="00AF13BA">
              <w:rPr>
                <w:rFonts w:cs="Arial"/>
                <w:b/>
                <w:lang w:val="en"/>
              </w:rPr>
              <w:t xml:space="preserve"> with disability</w:t>
            </w:r>
          </w:p>
        </w:tc>
        <w:tc>
          <w:tcPr>
            <w:tcW w:w="6162" w:type="dxa"/>
            <w:tcBorders>
              <w:top w:val="nil"/>
            </w:tcBorders>
          </w:tcPr>
          <w:p w:rsidR="00D83A94" w:rsidRDefault="00D83A94" w:rsidP="002D62B5">
            <w:pPr>
              <w:rPr>
                <w:rFonts w:cs="Arial"/>
                <w:lang w:val="en"/>
              </w:rPr>
            </w:pPr>
            <w:r>
              <w:rPr>
                <w:rFonts w:cs="Arial"/>
                <w:lang w:val="en"/>
              </w:rPr>
              <w:t>People who have any or all of the following: impairments, activity limitations (difficulties in carrying out usual age-appropriate activities), and participation restrictions (problems a person may have taking part in community, social and family life).</w:t>
            </w:r>
          </w:p>
        </w:tc>
      </w:tr>
      <w:tr w:rsidR="00D83A94" w:rsidTr="002D62B5">
        <w:trPr>
          <w:cnfStyle w:val="000000010000" w:firstRow="0" w:lastRow="0" w:firstColumn="0" w:lastColumn="0" w:oddVBand="0" w:evenVBand="0" w:oddHBand="0" w:evenHBand="1" w:firstRowFirstColumn="0" w:firstRowLastColumn="0" w:lastRowFirstColumn="0" w:lastRowLastColumn="0"/>
        </w:trPr>
        <w:tc>
          <w:tcPr>
            <w:tcW w:w="3295" w:type="dxa"/>
            <w:tcBorders>
              <w:bottom w:val="single" w:sz="4" w:space="0" w:color="auto"/>
            </w:tcBorders>
          </w:tcPr>
          <w:p w:rsidR="00D83A94" w:rsidRPr="00AF13BA" w:rsidRDefault="00D83A94" w:rsidP="002D62B5">
            <w:pPr>
              <w:rPr>
                <w:rFonts w:cs="Arial"/>
                <w:b/>
                <w:lang w:val="en"/>
              </w:rPr>
            </w:pPr>
            <w:r w:rsidRPr="00AF13BA">
              <w:rPr>
                <w:rFonts w:cs="Arial"/>
                <w:b/>
              </w:rPr>
              <w:t>Provider</w:t>
            </w:r>
          </w:p>
        </w:tc>
        <w:tc>
          <w:tcPr>
            <w:tcW w:w="6162" w:type="dxa"/>
            <w:tcBorders>
              <w:bottom w:val="single" w:sz="4" w:space="0" w:color="auto"/>
            </w:tcBorders>
          </w:tcPr>
          <w:p w:rsidR="00D83A94" w:rsidRDefault="00D83A94" w:rsidP="002D62B5">
            <w:pPr>
              <w:rPr>
                <w:rFonts w:cs="Arial"/>
                <w:lang w:val="en"/>
              </w:rPr>
            </w:pPr>
            <w:r>
              <w:rPr>
                <w:rFonts w:cs="Arial"/>
              </w:rPr>
              <w:t xml:space="preserve">Someone who offers products or services to help participants achieve the goals in their plan. </w:t>
            </w:r>
          </w:p>
        </w:tc>
      </w:tr>
      <w:tr w:rsidR="00D83A94" w:rsidTr="002D62B5">
        <w:tc>
          <w:tcPr>
            <w:tcW w:w="3295" w:type="dxa"/>
            <w:tcBorders>
              <w:left w:val="single" w:sz="4" w:space="0" w:color="auto"/>
              <w:bottom w:val="single" w:sz="4" w:space="0" w:color="auto"/>
              <w:right w:val="single" w:sz="4" w:space="0" w:color="auto"/>
            </w:tcBorders>
          </w:tcPr>
          <w:p w:rsidR="00D83A94" w:rsidRDefault="00D83A94" w:rsidP="002D62B5">
            <w:pPr>
              <w:rPr>
                <w:rFonts w:cs="Arial"/>
                <w:b/>
                <w:lang w:val="en"/>
              </w:rPr>
            </w:pPr>
            <w:r>
              <w:rPr>
                <w:rFonts w:cs="Arial"/>
                <w:b/>
                <w:lang w:val="en"/>
              </w:rPr>
              <w:t>P</w:t>
            </w:r>
            <w:r w:rsidRPr="00F12D63">
              <w:rPr>
                <w:rFonts w:cs="Arial"/>
                <w:b/>
                <w:lang w:val="en"/>
              </w:rPr>
              <w:t>rovider registration, including quality assurance</w:t>
            </w:r>
          </w:p>
        </w:tc>
        <w:tc>
          <w:tcPr>
            <w:tcW w:w="6162" w:type="dxa"/>
            <w:tcBorders>
              <w:left w:val="single" w:sz="4" w:space="0" w:color="auto"/>
              <w:bottom w:val="single" w:sz="4" w:space="0" w:color="auto"/>
              <w:right w:val="single" w:sz="4" w:space="0" w:color="auto"/>
            </w:tcBorders>
          </w:tcPr>
          <w:p w:rsidR="00D83A94" w:rsidRDefault="00D83A94" w:rsidP="002D62B5">
            <w:pPr>
              <w:rPr>
                <w:rFonts w:cs="Arial"/>
                <w:lang w:val="en"/>
              </w:rPr>
            </w:pPr>
            <w:r>
              <w:rPr>
                <w:rFonts w:cs="Arial"/>
                <w:lang w:val="en"/>
              </w:rPr>
              <w:t>The process under the Framework that determines if a provider is able to deliver services to support participants as a registered provider under the NDIS. This includes the quality of the supports being delivered to the participants in order to meet their needs and expectations. See ‘</w:t>
            </w:r>
            <w:r w:rsidRPr="00AD25E6">
              <w:rPr>
                <w:rFonts w:cs="Arial"/>
                <w:lang w:val="en"/>
              </w:rPr>
              <w:t>NDIS Quality and Safeguard</w:t>
            </w:r>
            <w:r>
              <w:rPr>
                <w:rFonts w:cs="Arial"/>
                <w:lang w:val="en"/>
              </w:rPr>
              <w:t>s</w:t>
            </w:r>
            <w:r w:rsidRPr="00AD25E6">
              <w:rPr>
                <w:rFonts w:cs="Arial"/>
                <w:lang w:val="en"/>
              </w:rPr>
              <w:t xml:space="preserve"> </w:t>
            </w:r>
            <w:r>
              <w:rPr>
                <w:rFonts w:cs="Arial"/>
                <w:lang w:val="en"/>
              </w:rPr>
              <w:t>Commission’.</w:t>
            </w:r>
          </w:p>
        </w:tc>
      </w:tr>
      <w:tr w:rsidR="00D83A94" w:rsidTr="002D62B5">
        <w:trPr>
          <w:cnfStyle w:val="000000010000" w:firstRow="0" w:lastRow="0" w:firstColumn="0" w:lastColumn="0" w:oddVBand="0" w:evenVBand="0" w:oddHBand="0" w:evenHBand="1" w:firstRowFirstColumn="0" w:firstRowLastColumn="0" w:lastRowFirstColumn="0" w:lastRowLastColumn="0"/>
        </w:trPr>
        <w:tc>
          <w:tcPr>
            <w:tcW w:w="3295" w:type="dxa"/>
            <w:tcBorders>
              <w:top w:val="single" w:sz="4" w:space="0" w:color="auto"/>
            </w:tcBorders>
          </w:tcPr>
          <w:p w:rsidR="00D83A94" w:rsidRPr="00AF13BA" w:rsidRDefault="00D83A94" w:rsidP="002D62B5">
            <w:pPr>
              <w:rPr>
                <w:rFonts w:cs="Arial"/>
                <w:b/>
                <w:lang w:val="en"/>
              </w:rPr>
            </w:pPr>
            <w:r w:rsidRPr="00AF13BA">
              <w:rPr>
                <w:rFonts w:cs="Arial"/>
                <w:b/>
              </w:rPr>
              <w:t>Registered provider</w:t>
            </w:r>
          </w:p>
        </w:tc>
        <w:tc>
          <w:tcPr>
            <w:tcW w:w="6162" w:type="dxa"/>
            <w:tcBorders>
              <w:top w:val="single" w:sz="4" w:space="0" w:color="auto"/>
            </w:tcBorders>
          </w:tcPr>
          <w:p w:rsidR="00D83A94" w:rsidRDefault="00D83A94" w:rsidP="002D62B5">
            <w:pPr>
              <w:rPr>
                <w:rFonts w:cs="Arial"/>
                <w:lang w:val="en"/>
              </w:rPr>
            </w:pPr>
            <w:r>
              <w:rPr>
                <w:rFonts w:cs="Arial"/>
              </w:rPr>
              <w:t>A disability support provider that has met the NDIS requirements for qualifications, approvals, experience, capacity and quality standards to provide a product or service. See ‘Provider’.</w:t>
            </w:r>
          </w:p>
        </w:tc>
      </w:tr>
      <w:tr w:rsidR="00D83A94" w:rsidTr="002D62B5">
        <w:tc>
          <w:tcPr>
            <w:tcW w:w="3295" w:type="dxa"/>
          </w:tcPr>
          <w:p w:rsidR="00D83A94" w:rsidRPr="00AF13BA" w:rsidRDefault="00D83A94" w:rsidP="002D62B5">
            <w:pPr>
              <w:rPr>
                <w:rFonts w:cs="Arial"/>
                <w:b/>
                <w:lang w:val="en"/>
              </w:rPr>
            </w:pPr>
            <w:r>
              <w:rPr>
                <w:rFonts w:cs="Arial"/>
                <w:b/>
                <w:lang w:val="en"/>
              </w:rPr>
              <w:t>R</w:t>
            </w:r>
            <w:r w:rsidRPr="00F12D63">
              <w:rPr>
                <w:rFonts w:cs="Arial"/>
                <w:b/>
                <w:lang w:val="en"/>
              </w:rPr>
              <w:t>eportable incident notification</w:t>
            </w:r>
          </w:p>
        </w:tc>
        <w:tc>
          <w:tcPr>
            <w:tcW w:w="6162" w:type="dxa"/>
          </w:tcPr>
          <w:p w:rsidR="00D83A94" w:rsidRDefault="00D83A94" w:rsidP="002D62B5">
            <w:pPr>
              <w:rPr>
                <w:rFonts w:cs="Arial"/>
                <w:lang w:val="en"/>
              </w:rPr>
            </w:pPr>
            <w:r>
              <w:rPr>
                <w:rFonts w:cs="Arial"/>
                <w:lang w:val="en"/>
              </w:rPr>
              <w:t>A requirement for registered providers to notify the Commission of a</w:t>
            </w:r>
            <w:r w:rsidRPr="00C7089E">
              <w:rPr>
                <w:rFonts w:cs="Arial"/>
                <w:lang w:val="en"/>
              </w:rPr>
              <w:t xml:space="preserve"> </w:t>
            </w:r>
            <w:r>
              <w:rPr>
                <w:rFonts w:cs="Arial"/>
                <w:lang w:val="en"/>
              </w:rPr>
              <w:t xml:space="preserve">serious </w:t>
            </w:r>
            <w:r w:rsidRPr="00C7089E">
              <w:rPr>
                <w:rFonts w:cs="Arial"/>
                <w:lang w:val="en"/>
              </w:rPr>
              <w:t>event which threatens the safety of participants or others, or that involves an act of fraud.</w:t>
            </w:r>
            <w:r w:rsidRPr="00C7089E" w:rsidDel="00C7089E">
              <w:rPr>
                <w:rFonts w:cs="Arial"/>
                <w:lang w:val="en"/>
              </w:rPr>
              <w:t xml:space="preserve"> </w:t>
            </w:r>
            <w:r>
              <w:rPr>
                <w:rFonts w:cs="Arial"/>
                <w:lang w:val="en"/>
              </w:rPr>
              <w:t>See ‘</w:t>
            </w:r>
            <w:r w:rsidRPr="00AD25E6">
              <w:rPr>
                <w:rFonts w:cs="Arial"/>
                <w:lang w:val="en"/>
              </w:rPr>
              <w:t>NDIS Quality and Safeguard</w:t>
            </w:r>
            <w:r>
              <w:rPr>
                <w:rFonts w:cs="Arial"/>
                <w:lang w:val="en"/>
              </w:rPr>
              <w:t>s</w:t>
            </w:r>
            <w:r w:rsidRPr="00AD25E6">
              <w:rPr>
                <w:rFonts w:cs="Arial"/>
                <w:lang w:val="en"/>
              </w:rPr>
              <w:t xml:space="preserve"> </w:t>
            </w:r>
            <w:r>
              <w:rPr>
                <w:rFonts w:cs="Arial"/>
                <w:lang w:val="en"/>
              </w:rPr>
              <w:t>Commission’.</w:t>
            </w:r>
          </w:p>
        </w:tc>
      </w:tr>
      <w:tr w:rsidR="00D83A94" w:rsidTr="002D62B5">
        <w:trPr>
          <w:cnfStyle w:val="000000010000" w:firstRow="0" w:lastRow="0" w:firstColumn="0" w:lastColumn="0" w:oddVBand="0" w:evenVBand="0" w:oddHBand="0" w:evenHBand="1" w:firstRowFirstColumn="0" w:firstRowLastColumn="0" w:lastRowFirstColumn="0" w:lastRowLastColumn="0"/>
        </w:trPr>
        <w:tc>
          <w:tcPr>
            <w:tcW w:w="3295" w:type="dxa"/>
          </w:tcPr>
          <w:p w:rsidR="00D83A94" w:rsidRPr="00AF13BA" w:rsidRDefault="00D83A94" w:rsidP="002D62B5">
            <w:pPr>
              <w:rPr>
                <w:rFonts w:cs="Arial"/>
                <w:b/>
                <w:lang w:val="en"/>
              </w:rPr>
            </w:pPr>
            <w:r>
              <w:rPr>
                <w:rFonts w:cs="Arial"/>
                <w:b/>
                <w:lang w:val="en"/>
              </w:rPr>
              <w:t>Restrictive practice oversight</w:t>
            </w:r>
          </w:p>
        </w:tc>
        <w:tc>
          <w:tcPr>
            <w:tcW w:w="6162" w:type="dxa"/>
          </w:tcPr>
          <w:p w:rsidR="00D83A94" w:rsidRDefault="00D83A94" w:rsidP="002D62B5">
            <w:pPr>
              <w:rPr>
                <w:rFonts w:cs="Arial"/>
                <w:lang w:val="en"/>
              </w:rPr>
            </w:pPr>
            <w:r w:rsidRPr="008825E9">
              <w:rPr>
                <w:rFonts w:cs="Arial"/>
                <w:lang w:val="en"/>
              </w:rPr>
              <w:t xml:space="preserve">A </w:t>
            </w:r>
            <w:r>
              <w:rPr>
                <w:rFonts w:cs="Arial"/>
                <w:lang w:val="en"/>
              </w:rPr>
              <w:t>function of the Commission that monitors the use of interventions which restrict the rights or freedom of movement of a person with disability who displays behaviors of concern, with a view to reducing and eliminating these practices. See ‘</w:t>
            </w:r>
            <w:r w:rsidRPr="00AD25E6">
              <w:rPr>
                <w:rFonts w:cs="Arial"/>
                <w:lang w:val="en"/>
              </w:rPr>
              <w:t>NDIS Quality and Safeguard</w:t>
            </w:r>
            <w:r>
              <w:rPr>
                <w:rFonts w:cs="Arial"/>
                <w:lang w:val="en"/>
              </w:rPr>
              <w:t>s</w:t>
            </w:r>
            <w:r w:rsidRPr="00AD25E6">
              <w:rPr>
                <w:rFonts w:cs="Arial"/>
                <w:lang w:val="en"/>
              </w:rPr>
              <w:t xml:space="preserve"> </w:t>
            </w:r>
            <w:r>
              <w:rPr>
                <w:rFonts w:cs="Arial"/>
                <w:lang w:val="en"/>
              </w:rPr>
              <w:t>Commission’.</w:t>
            </w:r>
          </w:p>
        </w:tc>
      </w:tr>
      <w:tr w:rsidR="00D83A94" w:rsidTr="002D62B5">
        <w:tc>
          <w:tcPr>
            <w:tcW w:w="3295" w:type="dxa"/>
          </w:tcPr>
          <w:p w:rsidR="00D83A94" w:rsidRDefault="00D83A94" w:rsidP="002D62B5">
            <w:pPr>
              <w:rPr>
                <w:rFonts w:cs="Arial"/>
                <w:b/>
                <w:lang w:val="en"/>
              </w:rPr>
            </w:pPr>
            <w:r w:rsidRPr="00AF13BA">
              <w:rPr>
                <w:rFonts w:cs="Arial"/>
                <w:b/>
              </w:rPr>
              <w:t>Self</w:t>
            </w:r>
            <w:r>
              <w:rPr>
                <w:rFonts w:cs="Arial"/>
                <w:b/>
              </w:rPr>
              <w:t>-</w:t>
            </w:r>
            <w:r w:rsidRPr="00114E47">
              <w:rPr>
                <w:rFonts w:cs="Arial"/>
                <w:b/>
              </w:rPr>
              <w:t>management (funding)</w:t>
            </w:r>
          </w:p>
        </w:tc>
        <w:tc>
          <w:tcPr>
            <w:tcW w:w="6162" w:type="dxa"/>
          </w:tcPr>
          <w:p w:rsidR="00D83A94" w:rsidRDefault="00D83A94" w:rsidP="002D62B5">
            <w:pPr>
              <w:rPr>
                <w:rFonts w:cs="Arial"/>
                <w:lang w:val="en"/>
              </w:rPr>
            </w:pPr>
            <w:r>
              <w:rPr>
                <w:rFonts w:cs="Arial"/>
              </w:rPr>
              <w:t>Participants who receive all or part of their NDIS funding and manage their payments for supports and pay their providers directly.</w:t>
            </w:r>
          </w:p>
        </w:tc>
      </w:tr>
      <w:tr w:rsidR="00D83A94" w:rsidTr="002D62B5">
        <w:trPr>
          <w:cnfStyle w:val="000000010000" w:firstRow="0" w:lastRow="0" w:firstColumn="0" w:lastColumn="0" w:oddVBand="0" w:evenVBand="0" w:oddHBand="0" w:evenHBand="1" w:firstRowFirstColumn="0" w:firstRowLastColumn="0" w:lastRowFirstColumn="0" w:lastRowLastColumn="0"/>
        </w:trPr>
        <w:tc>
          <w:tcPr>
            <w:tcW w:w="3295" w:type="dxa"/>
          </w:tcPr>
          <w:p w:rsidR="00D83A94" w:rsidRPr="00AF13BA" w:rsidRDefault="00D83A94" w:rsidP="002D62B5">
            <w:pPr>
              <w:rPr>
                <w:rFonts w:cs="Arial"/>
                <w:b/>
                <w:lang w:val="en"/>
              </w:rPr>
            </w:pPr>
            <w:r w:rsidRPr="00AF13BA">
              <w:rPr>
                <w:rFonts w:cs="Arial"/>
                <w:b/>
              </w:rPr>
              <w:t>Service provider</w:t>
            </w:r>
          </w:p>
        </w:tc>
        <w:tc>
          <w:tcPr>
            <w:tcW w:w="6162" w:type="dxa"/>
          </w:tcPr>
          <w:p w:rsidR="00D83A94" w:rsidRPr="00742F69" w:rsidRDefault="00D83A94" w:rsidP="002D62B5">
            <w:pPr>
              <w:rPr>
                <w:rFonts w:cs="Arial"/>
              </w:rPr>
            </w:pPr>
            <w:r>
              <w:rPr>
                <w:rFonts w:cs="Arial"/>
              </w:rPr>
              <w:t>See ‘Provider’.</w:t>
            </w:r>
          </w:p>
        </w:tc>
      </w:tr>
      <w:tr w:rsidR="00D83A94" w:rsidTr="002D62B5">
        <w:tc>
          <w:tcPr>
            <w:tcW w:w="3295" w:type="dxa"/>
          </w:tcPr>
          <w:p w:rsidR="00D83A94" w:rsidRPr="00AF13BA" w:rsidRDefault="00D83A94" w:rsidP="002D62B5">
            <w:pPr>
              <w:rPr>
                <w:rFonts w:cs="Arial"/>
                <w:b/>
                <w:lang w:val="en"/>
              </w:rPr>
            </w:pPr>
            <w:r w:rsidRPr="00AF13BA">
              <w:rPr>
                <w:rFonts w:cs="Arial"/>
                <w:b/>
                <w:lang w:val="en"/>
              </w:rPr>
              <w:t>Support</w:t>
            </w:r>
            <w:r>
              <w:rPr>
                <w:rFonts w:cs="Arial"/>
                <w:b/>
                <w:lang w:val="en"/>
              </w:rPr>
              <w:t>s</w:t>
            </w:r>
          </w:p>
        </w:tc>
        <w:tc>
          <w:tcPr>
            <w:tcW w:w="6162" w:type="dxa"/>
          </w:tcPr>
          <w:p w:rsidR="00D83A94" w:rsidRDefault="00D83A94" w:rsidP="002D62B5">
            <w:pPr>
              <w:rPr>
                <w:rFonts w:cs="Arial"/>
                <w:lang w:val="en"/>
              </w:rPr>
            </w:pPr>
            <w:r>
              <w:rPr>
                <w:rFonts w:cs="Arial"/>
                <w:lang w:val="en"/>
              </w:rPr>
              <w:t>Things that help a person undertake daily life activities and enable them to participate in the community and reach their goals.</w:t>
            </w:r>
          </w:p>
        </w:tc>
      </w:tr>
    </w:tbl>
    <w:p w:rsidR="00E0284A" w:rsidRPr="00B62290" w:rsidRDefault="00E0284A" w:rsidP="00B53BFA">
      <w:pPr>
        <w:pStyle w:val="Heading1"/>
      </w:pPr>
      <w:bookmarkStart w:id="6" w:name="_Toc482104016"/>
      <w:r w:rsidRPr="00B62290">
        <w:lastRenderedPageBreak/>
        <w:t>Part 1</w:t>
      </w:r>
      <w:bookmarkEnd w:id="6"/>
    </w:p>
    <w:p w:rsidR="0084227C" w:rsidRDefault="00AD201C" w:rsidP="008D10F5">
      <w:pPr>
        <w:pStyle w:val="Heading2"/>
      </w:pPr>
      <w:bookmarkStart w:id="7" w:name="_Toc482104017"/>
      <w:r>
        <w:t>Why</w:t>
      </w:r>
      <w:r w:rsidR="000342E4">
        <w:t xml:space="preserve"> we need an NDIS </w:t>
      </w:r>
      <w:r w:rsidR="00537DEC">
        <w:t>Code of Conduct</w:t>
      </w:r>
      <w:bookmarkEnd w:id="7"/>
    </w:p>
    <w:p w:rsidR="003013EA" w:rsidRPr="00E63A1B" w:rsidRDefault="003013EA" w:rsidP="00E63A1B">
      <w:r w:rsidRPr="00E63A1B">
        <w:t xml:space="preserve">A commitment to strive for excellence and ensure quality </w:t>
      </w:r>
      <w:r w:rsidR="004239C8">
        <w:t xml:space="preserve">in the NDIS market </w:t>
      </w:r>
      <w:r w:rsidRPr="00E63A1B">
        <w:t xml:space="preserve">must come from </w:t>
      </w:r>
      <w:r w:rsidR="00E63A1B" w:rsidRPr="00E63A1B">
        <w:t xml:space="preserve">workers, </w:t>
      </w:r>
      <w:r w:rsidRPr="00E63A1B">
        <w:t xml:space="preserve">providers, regulators, professional associations, </w:t>
      </w:r>
      <w:r w:rsidR="00E63A1B" w:rsidRPr="00E63A1B">
        <w:t>people with disability</w:t>
      </w:r>
      <w:r w:rsidRPr="00E63A1B">
        <w:t>, their family and carers</w:t>
      </w:r>
      <w:r w:rsidR="00342AE5">
        <w:t xml:space="preserve"> and the wider community</w:t>
      </w:r>
      <w:r w:rsidRPr="00E63A1B">
        <w:t xml:space="preserve">. </w:t>
      </w:r>
      <w:r w:rsidR="0083163F">
        <w:t>S</w:t>
      </w:r>
      <w:r w:rsidRPr="00E63A1B">
        <w:t xml:space="preserve">afe and high quality outcomes for </w:t>
      </w:r>
      <w:r w:rsidR="001F629D" w:rsidRPr="001F629D">
        <w:t>people with disability</w:t>
      </w:r>
      <w:r w:rsidR="00DF70B4">
        <w:t xml:space="preserve"> receiving NDIS</w:t>
      </w:r>
      <w:r w:rsidR="00E8753C">
        <w:t xml:space="preserve"> supports and</w:t>
      </w:r>
      <w:r w:rsidR="00DF70B4">
        <w:t xml:space="preserve"> services</w:t>
      </w:r>
      <w:r w:rsidR="001F629D">
        <w:t xml:space="preserve"> </w:t>
      </w:r>
      <w:r w:rsidR="00710F4C">
        <w:t>are</w:t>
      </w:r>
      <w:r w:rsidR="0083163F">
        <w:t xml:space="preserve"> influenced by</w:t>
      </w:r>
      <w:r w:rsidRPr="00E63A1B">
        <w:t xml:space="preserve"> how well all of these </w:t>
      </w:r>
      <w:r w:rsidR="004C47C2">
        <w:t>groups</w:t>
      </w:r>
      <w:r w:rsidR="004C47C2" w:rsidRPr="00E63A1B">
        <w:t xml:space="preserve"> </w:t>
      </w:r>
      <w:r w:rsidRPr="00E63A1B">
        <w:t>work together and engage with each other.</w:t>
      </w:r>
    </w:p>
    <w:p w:rsidR="00F9027F" w:rsidRPr="00E63A1B" w:rsidRDefault="009A766B" w:rsidP="00E63A1B">
      <w:r w:rsidRPr="00E63A1B">
        <w:t xml:space="preserve">To ensure the safety and quality of supports within the emerging NDIS market, it is important that </w:t>
      </w:r>
      <w:r w:rsidR="00A01E55" w:rsidRPr="00E63A1B">
        <w:t xml:space="preserve">national standards of conduct </w:t>
      </w:r>
      <w:r w:rsidRPr="00E63A1B">
        <w:t>are set</w:t>
      </w:r>
      <w:r w:rsidR="00A01E55" w:rsidRPr="00E63A1B">
        <w:t xml:space="preserve"> for all providers</w:t>
      </w:r>
      <w:r w:rsidR="00E8753C">
        <w:t xml:space="preserve"> and workers</w:t>
      </w:r>
      <w:r w:rsidRPr="00E63A1B">
        <w:t xml:space="preserve">. A </w:t>
      </w:r>
      <w:r w:rsidR="00537DEC">
        <w:t>Code of Conduct</w:t>
      </w:r>
      <w:r w:rsidRPr="00E63A1B">
        <w:t xml:space="preserve"> </w:t>
      </w:r>
      <w:r w:rsidR="00CD619A" w:rsidRPr="00E63A1B">
        <w:t>helps</w:t>
      </w:r>
      <w:r w:rsidRPr="00E63A1B">
        <w:t xml:space="preserve"> promote safe and ethical service delivery. It can have both a preventative effect</w:t>
      </w:r>
      <w:r w:rsidR="00E8753C">
        <w:t xml:space="preserve">, </w:t>
      </w:r>
      <w:r w:rsidRPr="00E63A1B">
        <w:t>by clearly setting out expectations of providers</w:t>
      </w:r>
      <w:r w:rsidR="00956879">
        <w:t xml:space="preserve"> and workers</w:t>
      </w:r>
      <w:r w:rsidR="004C47C2">
        <w:t xml:space="preserve">, </w:t>
      </w:r>
      <w:r w:rsidRPr="00E63A1B">
        <w:t>and a corrective</w:t>
      </w:r>
      <w:r w:rsidR="004C0AE5" w:rsidRPr="00E63A1B">
        <w:t xml:space="preserve"> </w:t>
      </w:r>
      <w:r w:rsidRPr="00E63A1B">
        <w:t>effect</w:t>
      </w:r>
      <w:r w:rsidR="00710F4C">
        <w:t>,</w:t>
      </w:r>
      <w:r w:rsidR="00B92F7B">
        <w:t xml:space="preserve"> </w:t>
      </w:r>
      <w:r w:rsidR="005416A2" w:rsidRPr="00E63A1B">
        <w:t xml:space="preserve">enforcing </w:t>
      </w:r>
      <w:r w:rsidR="009C535B">
        <w:t xml:space="preserve">the </w:t>
      </w:r>
      <w:r w:rsidR="005416A2" w:rsidRPr="00E63A1B">
        <w:t>compliance of</w:t>
      </w:r>
      <w:r w:rsidRPr="00E63A1B">
        <w:t xml:space="preserve"> providers</w:t>
      </w:r>
      <w:r w:rsidR="00956879">
        <w:t xml:space="preserve"> and workers</w:t>
      </w:r>
      <w:r w:rsidRPr="00E63A1B">
        <w:t xml:space="preserve"> who engage in unacceptable conduct </w:t>
      </w:r>
      <w:r w:rsidR="00A01E55" w:rsidRPr="00E63A1B">
        <w:t xml:space="preserve">in </w:t>
      </w:r>
      <w:r w:rsidRPr="00E63A1B">
        <w:t>the NDIS market.</w:t>
      </w:r>
      <w:r w:rsidR="0064626A" w:rsidRPr="00E63A1B">
        <w:t xml:space="preserve"> </w:t>
      </w:r>
    </w:p>
    <w:p w:rsidR="003F74A8" w:rsidRPr="00D85DAD" w:rsidRDefault="0064626A" w:rsidP="00E63A1B">
      <w:r w:rsidRPr="00D85DAD">
        <w:t xml:space="preserve">A </w:t>
      </w:r>
      <w:r w:rsidR="00537DEC">
        <w:t>Code of Conduct</w:t>
      </w:r>
      <w:r w:rsidRPr="00D85DAD">
        <w:t xml:space="preserve"> also </w:t>
      </w:r>
      <w:r w:rsidR="00A4483A" w:rsidRPr="00D85DAD">
        <w:t>serves</w:t>
      </w:r>
      <w:r w:rsidR="00D23961">
        <w:t xml:space="preserve"> to</w:t>
      </w:r>
      <w:r w:rsidR="00A4483A" w:rsidRPr="00D85DAD">
        <w:t>:</w:t>
      </w:r>
    </w:p>
    <w:p w:rsidR="0083163F" w:rsidRDefault="0083163F" w:rsidP="00350C4A">
      <w:pPr>
        <w:pStyle w:val="ListParagraph"/>
        <w:numPr>
          <w:ilvl w:val="0"/>
          <w:numId w:val="16"/>
        </w:numPr>
        <w:ind w:left="709" w:hanging="283"/>
      </w:pPr>
      <w:r>
        <w:t xml:space="preserve">reinforce the </w:t>
      </w:r>
      <w:r w:rsidR="00EB44CD">
        <w:t xml:space="preserve">Australian Government’s </w:t>
      </w:r>
      <w:r w:rsidR="00BE0504">
        <w:t>commitment</w:t>
      </w:r>
      <w:r>
        <w:t xml:space="preserve"> to ensuring people with disability are afforded their human rights; </w:t>
      </w:r>
    </w:p>
    <w:p w:rsidR="006C287A" w:rsidRPr="00D85DAD" w:rsidRDefault="006C287A" w:rsidP="00350C4A">
      <w:pPr>
        <w:pStyle w:val="ListParagraph"/>
        <w:numPr>
          <w:ilvl w:val="0"/>
          <w:numId w:val="16"/>
        </w:numPr>
        <w:ind w:left="709" w:hanging="283"/>
      </w:pPr>
      <w:r w:rsidRPr="00D85DAD">
        <w:t xml:space="preserve">provide </w:t>
      </w:r>
      <w:r w:rsidR="006A2B9C">
        <w:t>people with disability</w:t>
      </w:r>
      <w:r w:rsidR="006A2B9C" w:rsidRPr="00D85DAD">
        <w:t xml:space="preserve"> </w:t>
      </w:r>
      <w:r w:rsidRPr="00D85DAD">
        <w:t xml:space="preserve">and their families </w:t>
      </w:r>
      <w:r w:rsidR="00E32ACF">
        <w:t xml:space="preserve">with </w:t>
      </w:r>
      <w:r w:rsidRPr="00D85DAD">
        <w:t>an understanding of what they can expect</w:t>
      </w:r>
      <w:r w:rsidR="00A03E3C">
        <w:t xml:space="preserve"> from NDIS funded supports and services</w:t>
      </w:r>
      <w:r w:rsidRPr="00D85DAD">
        <w:t>;</w:t>
      </w:r>
    </w:p>
    <w:p w:rsidR="00F844F8" w:rsidRPr="00D85DAD" w:rsidRDefault="00F844F8" w:rsidP="00350C4A">
      <w:pPr>
        <w:pStyle w:val="ListParagraph"/>
        <w:numPr>
          <w:ilvl w:val="0"/>
          <w:numId w:val="16"/>
        </w:numPr>
        <w:ind w:left="709" w:hanging="283"/>
      </w:pPr>
      <w:r w:rsidRPr="00D85DAD">
        <w:t xml:space="preserve">enable </w:t>
      </w:r>
      <w:r w:rsidR="0011122B">
        <w:t xml:space="preserve">the </w:t>
      </w:r>
      <w:r w:rsidR="0011122B" w:rsidRPr="00AD25E6">
        <w:rPr>
          <w:rFonts w:cs="Arial"/>
          <w:lang w:val="en"/>
        </w:rPr>
        <w:t>NDIS Quality and Safeguard</w:t>
      </w:r>
      <w:r w:rsidR="0011122B">
        <w:rPr>
          <w:rFonts w:cs="Arial"/>
          <w:lang w:val="en"/>
        </w:rPr>
        <w:t>s</w:t>
      </w:r>
      <w:r w:rsidR="0011122B" w:rsidRPr="00AD25E6">
        <w:rPr>
          <w:rFonts w:cs="Arial"/>
          <w:lang w:val="en"/>
        </w:rPr>
        <w:t xml:space="preserve"> </w:t>
      </w:r>
      <w:r w:rsidR="0011122B">
        <w:rPr>
          <w:rFonts w:cs="Arial"/>
          <w:lang w:val="en"/>
        </w:rPr>
        <w:t>Commission</w:t>
      </w:r>
      <w:r w:rsidR="00F65C0F">
        <w:rPr>
          <w:rFonts w:cs="Arial"/>
          <w:lang w:val="en"/>
        </w:rPr>
        <w:t xml:space="preserve"> (the Commission)</w:t>
      </w:r>
      <w:r w:rsidRPr="00D85DAD">
        <w:t xml:space="preserve"> to apply </w:t>
      </w:r>
      <w:r w:rsidR="00B72C6D">
        <w:t xml:space="preserve">sanctions or </w:t>
      </w:r>
      <w:r w:rsidRPr="00D85DAD">
        <w:t xml:space="preserve">remedial action </w:t>
      </w:r>
      <w:r w:rsidR="00C745A9">
        <w:t xml:space="preserve">to the worker and/or the provider </w:t>
      </w:r>
      <w:r w:rsidRPr="00D85DAD">
        <w:t xml:space="preserve">if the </w:t>
      </w:r>
      <w:r w:rsidR="004A5955">
        <w:t>C</w:t>
      </w:r>
      <w:r w:rsidRPr="00D85DAD">
        <w:t>ode</w:t>
      </w:r>
      <w:r w:rsidR="004A5955">
        <w:t xml:space="preserve"> of Conduct</w:t>
      </w:r>
      <w:r w:rsidRPr="00D85DAD">
        <w:t xml:space="preserve"> is breached</w:t>
      </w:r>
      <w:r w:rsidR="006C287A" w:rsidRPr="00D85DAD">
        <w:t>;</w:t>
      </w:r>
    </w:p>
    <w:p w:rsidR="00F844F8" w:rsidRPr="00D85DAD" w:rsidRDefault="00F844F8" w:rsidP="00350C4A">
      <w:pPr>
        <w:pStyle w:val="ListParagraph"/>
        <w:numPr>
          <w:ilvl w:val="0"/>
          <w:numId w:val="16"/>
        </w:numPr>
        <w:ind w:left="709" w:hanging="283"/>
      </w:pPr>
      <w:r w:rsidRPr="00D85DAD">
        <w:t>engage a broad</w:t>
      </w:r>
      <w:r w:rsidR="00632F4A">
        <w:t xml:space="preserve"> </w:t>
      </w:r>
      <w:r w:rsidRPr="00D85DAD">
        <w:t xml:space="preserve">range of providers and </w:t>
      </w:r>
      <w:r w:rsidR="009014A6">
        <w:t>worker</w:t>
      </w:r>
      <w:r w:rsidR="009014A6" w:rsidRPr="00D85DAD">
        <w:t xml:space="preserve">s </w:t>
      </w:r>
      <w:r w:rsidRPr="00D85DAD">
        <w:t>in being part of a quality and safe NDIS</w:t>
      </w:r>
      <w:r w:rsidR="005416A2" w:rsidRPr="00D85DAD">
        <w:t xml:space="preserve"> workforce</w:t>
      </w:r>
      <w:r w:rsidRPr="00D85DAD">
        <w:t xml:space="preserve"> through shared </w:t>
      </w:r>
      <w:r w:rsidR="00E8753C">
        <w:t>values and behaviours</w:t>
      </w:r>
      <w:r w:rsidR="006C287A" w:rsidRPr="00D85DAD">
        <w:t>; and</w:t>
      </w:r>
    </w:p>
    <w:p w:rsidR="008C5F6F" w:rsidRDefault="003F74A8" w:rsidP="00350C4A">
      <w:pPr>
        <w:pStyle w:val="ListParagraph"/>
        <w:numPr>
          <w:ilvl w:val="0"/>
          <w:numId w:val="16"/>
        </w:numPr>
        <w:ind w:left="709" w:hanging="283"/>
      </w:pPr>
      <w:r w:rsidRPr="00D85DAD">
        <w:t>meet community expectation</w:t>
      </w:r>
      <w:r w:rsidR="003013EA">
        <w:t>s</w:t>
      </w:r>
      <w:r w:rsidRPr="00D85DAD">
        <w:t xml:space="preserve"> </w:t>
      </w:r>
      <w:r w:rsidR="003013EA">
        <w:t>that</w:t>
      </w:r>
      <w:r w:rsidRPr="00D85DAD">
        <w:t xml:space="preserve"> institutional mechanisms </w:t>
      </w:r>
      <w:r w:rsidR="003013EA">
        <w:t>are</w:t>
      </w:r>
      <w:r w:rsidR="003013EA" w:rsidRPr="00D85DAD">
        <w:t xml:space="preserve"> </w:t>
      </w:r>
      <w:r w:rsidRPr="00D85DAD">
        <w:t xml:space="preserve">in place to deal with poor quality and unsafe </w:t>
      </w:r>
      <w:r w:rsidR="009D171F">
        <w:t>practices.</w:t>
      </w:r>
    </w:p>
    <w:p w:rsidR="00DB09ED" w:rsidRDefault="008C5F6F" w:rsidP="008D10F5">
      <w:pPr>
        <w:pStyle w:val="Heading2"/>
      </w:pPr>
      <w:r>
        <w:br w:type="page"/>
      </w:r>
      <w:bookmarkStart w:id="8" w:name="_Toc482104018"/>
      <w:r w:rsidR="00DB09ED">
        <w:lastRenderedPageBreak/>
        <w:t xml:space="preserve">What is included in the NDIS </w:t>
      </w:r>
      <w:r w:rsidR="00537DEC">
        <w:t>Code of Conduct</w:t>
      </w:r>
      <w:r w:rsidR="00DB09ED">
        <w:t>?</w:t>
      </w:r>
      <w:bookmarkEnd w:id="8"/>
    </w:p>
    <w:p w:rsidR="00DB09ED" w:rsidRDefault="000006CC">
      <w:r>
        <w:t>As part of the consultation on the NDIS Quality and Safeguarding Framework,</w:t>
      </w:r>
      <w:r w:rsidRPr="00CD7970">
        <w:t xml:space="preserve"> </w:t>
      </w:r>
      <w:r>
        <w:t>s</w:t>
      </w:r>
      <w:r w:rsidR="00DB09ED" w:rsidRPr="00CD7970">
        <w:t>ta</w:t>
      </w:r>
      <w:r w:rsidR="00DB09ED">
        <w:t xml:space="preserve">keholders’ </w:t>
      </w:r>
      <w:r>
        <w:t>s</w:t>
      </w:r>
      <w:r w:rsidR="00EB44CD">
        <w:t>aid</w:t>
      </w:r>
      <w:r>
        <w:t xml:space="preserve"> that</w:t>
      </w:r>
      <w:r w:rsidR="00DB09ED">
        <w:t xml:space="preserve"> the </w:t>
      </w:r>
      <w:r w:rsidR="00F65C0F">
        <w:t xml:space="preserve">NDIS </w:t>
      </w:r>
      <w:r w:rsidR="00DB09ED">
        <w:t>Code</w:t>
      </w:r>
      <w:r w:rsidR="00F65C0F">
        <w:t xml:space="preserve"> of Conduct</w:t>
      </w:r>
      <w:r w:rsidR="00DB09ED">
        <w:t xml:space="preserve"> </w:t>
      </w:r>
      <w:r>
        <w:t>should</w:t>
      </w:r>
      <w:r w:rsidR="00EB44CD">
        <w:t xml:space="preserve"> reflect the core tenets of</w:t>
      </w:r>
      <w:r w:rsidR="00DB09ED">
        <w:t xml:space="preserve"> the National Standards for Disability Services.</w:t>
      </w:r>
      <w:r w:rsidR="009D171F">
        <w:t xml:space="preserve"> </w:t>
      </w:r>
      <w:r w:rsidR="00DB09ED">
        <w:t>These include respecting people with disability, listening to and being guided by what a person wants, respecting people’s right to privacy</w:t>
      </w:r>
      <w:r w:rsidR="003E231D">
        <w:t xml:space="preserve"> and</w:t>
      </w:r>
      <w:r w:rsidR="003E231D" w:rsidRPr="003E231D">
        <w:t xml:space="preserve"> </w:t>
      </w:r>
      <w:r w:rsidR="003E231D">
        <w:t>prohibiting behaviours that may cause harm</w:t>
      </w:r>
      <w:r w:rsidR="00DB09ED">
        <w:t>.</w:t>
      </w:r>
      <w:r w:rsidR="009D171F">
        <w:t xml:space="preserve"> </w:t>
      </w:r>
      <w:r w:rsidR="00DB09ED">
        <w:t>Stakeholders also identified the need to address the possibility of behaviours that may not constitute a crime, but which should never be acceptable in the context of the NDIS, such as</w:t>
      </w:r>
      <w:r w:rsidR="009C535B">
        <w:t>:</w:t>
      </w:r>
      <w:r w:rsidR="00DB09ED">
        <w:t xml:space="preserve"> exploitative or otherwise unethical treatment; neglect</w:t>
      </w:r>
      <w:r w:rsidR="004C47C2">
        <w:t>;</w:t>
      </w:r>
      <w:r w:rsidR="00DB09ED">
        <w:t xml:space="preserve"> and vengeful or deceptive behaviour in response to a complaint or incident.</w:t>
      </w:r>
    </w:p>
    <w:p w:rsidR="00DB09ED" w:rsidRPr="00D85DAD" w:rsidRDefault="00C75741">
      <w:r>
        <w:t>I</w:t>
      </w:r>
      <w:r w:rsidR="00DB09ED" w:rsidRPr="00D85DAD">
        <w:t xml:space="preserve">n developing the </w:t>
      </w:r>
      <w:r w:rsidR="00537DEC">
        <w:t>Code of Conduct</w:t>
      </w:r>
      <w:r w:rsidR="00DB09ED">
        <w:t>,</w:t>
      </w:r>
      <w:r w:rsidR="00DB09ED" w:rsidRPr="00D85DAD">
        <w:t xml:space="preserve"> consideration </w:t>
      </w:r>
      <w:r w:rsidR="00DB09ED">
        <w:t xml:space="preserve">has been given to </w:t>
      </w:r>
      <w:r w:rsidR="00DB09ED" w:rsidRPr="00D85DAD">
        <w:t xml:space="preserve">broader policy, legislative and regulatory environments </w:t>
      </w:r>
      <w:r w:rsidR="00DB09ED">
        <w:t>including</w:t>
      </w:r>
      <w:r w:rsidR="00DB09ED" w:rsidRPr="00D85DAD">
        <w:t>:</w:t>
      </w:r>
    </w:p>
    <w:p w:rsidR="00384B1B" w:rsidRDefault="00F5306F" w:rsidP="00D32F4C">
      <w:pPr>
        <w:pStyle w:val="ListParagraph"/>
        <w:numPr>
          <w:ilvl w:val="0"/>
          <w:numId w:val="19"/>
        </w:numPr>
        <w:ind w:left="709" w:hanging="283"/>
      </w:pPr>
      <w:r>
        <w:rPr>
          <w:i/>
        </w:rPr>
        <w:t xml:space="preserve">The </w:t>
      </w:r>
      <w:r w:rsidR="00384B1B">
        <w:rPr>
          <w:i/>
        </w:rPr>
        <w:t>United Nations Convention on the Rights of Persons with Disabilities</w:t>
      </w:r>
      <w:r w:rsidR="00384B1B">
        <w:t xml:space="preserve"> </w:t>
      </w:r>
    </w:p>
    <w:p w:rsidR="00384B1B" w:rsidRPr="00F468A2" w:rsidRDefault="00F5306F" w:rsidP="00D32F4C">
      <w:pPr>
        <w:pStyle w:val="ListParagraph"/>
        <w:numPr>
          <w:ilvl w:val="0"/>
          <w:numId w:val="19"/>
        </w:numPr>
        <w:ind w:left="709" w:hanging="283"/>
        <w:rPr>
          <w:i/>
        </w:rPr>
      </w:pPr>
      <w:r>
        <w:rPr>
          <w:i/>
        </w:rPr>
        <w:t xml:space="preserve">The </w:t>
      </w:r>
      <w:r w:rsidR="00384B1B" w:rsidRPr="006516B8">
        <w:rPr>
          <w:i/>
        </w:rPr>
        <w:t>National Disability Strategy 2012-2020</w:t>
      </w:r>
      <w:r w:rsidR="00384B1B">
        <w:t xml:space="preserve"> </w:t>
      </w:r>
    </w:p>
    <w:p w:rsidR="00384B1B" w:rsidRPr="00F468A2" w:rsidRDefault="00384B1B" w:rsidP="00D32F4C">
      <w:pPr>
        <w:pStyle w:val="ListParagraph"/>
        <w:numPr>
          <w:ilvl w:val="0"/>
          <w:numId w:val="19"/>
        </w:numPr>
        <w:ind w:left="709" w:hanging="283"/>
        <w:rPr>
          <w:i/>
        </w:rPr>
      </w:pPr>
      <w:r w:rsidRPr="00F468A2">
        <w:rPr>
          <w:i/>
        </w:rPr>
        <w:t xml:space="preserve">The National Disability Insurance </w:t>
      </w:r>
      <w:r w:rsidR="00F5306F" w:rsidRPr="00F468A2">
        <w:rPr>
          <w:i/>
        </w:rPr>
        <w:t>Scheme</w:t>
      </w:r>
      <w:r w:rsidRPr="00F468A2">
        <w:rPr>
          <w:i/>
        </w:rPr>
        <w:t xml:space="preserve"> Act </w:t>
      </w:r>
      <w:r w:rsidR="00F5306F" w:rsidRPr="004239C8">
        <w:rPr>
          <w:i/>
        </w:rPr>
        <w:t>2013</w:t>
      </w:r>
    </w:p>
    <w:p w:rsidR="00DB09ED" w:rsidRPr="00F468A2" w:rsidRDefault="00F5306F" w:rsidP="00D32F4C">
      <w:pPr>
        <w:pStyle w:val="ListParagraph"/>
        <w:numPr>
          <w:ilvl w:val="0"/>
          <w:numId w:val="19"/>
        </w:numPr>
        <w:ind w:left="709" w:hanging="283"/>
        <w:rPr>
          <w:i/>
        </w:rPr>
      </w:pPr>
      <w:r w:rsidRPr="00F468A2">
        <w:rPr>
          <w:i/>
        </w:rPr>
        <w:t xml:space="preserve">The </w:t>
      </w:r>
      <w:r w:rsidR="00DB09ED" w:rsidRPr="00F468A2">
        <w:rPr>
          <w:i/>
        </w:rPr>
        <w:t>National Standards for Disability Services</w:t>
      </w:r>
    </w:p>
    <w:p w:rsidR="00DB09ED" w:rsidRPr="00F468A2" w:rsidRDefault="00F5306F" w:rsidP="00D32F4C">
      <w:pPr>
        <w:pStyle w:val="ListParagraph"/>
        <w:numPr>
          <w:ilvl w:val="0"/>
          <w:numId w:val="19"/>
        </w:numPr>
        <w:ind w:left="709" w:hanging="283"/>
        <w:rPr>
          <w:i/>
        </w:rPr>
      </w:pPr>
      <w:r w:rsidRPr="00F468A2">
        <w:rPr>
          <w:i/>
        </w:rPr>
        <w:t xml:space="preserve">The </w:t>
      </w:r>
      <w:r w:rsidR="00DB09ED" w:rsidRPr="00F468A2">
        <w:rPr>
          <w:i/>
        </w:rPr>
        <w:t>National Standards for Mental Health Services</w:t>
      </w:r>
    </w:p>
    <w:p w:rsidR="00DF0D0D" w:rsidRPr="00DF0D0D" w:rsidRDefault="00DF0D0D" w:rsidP="00DF0D0D">
      <w:pPr>
        <w:pStyle w:val="ListParagraph"/>
        <w:numPr>
          <w:ilvl w:val="0"/>
          <w:numId w:val="19"/>
        </w:numPr>
        <w:ind w:left="709" w:hanging="283"/>
        <w:rPr>
          <w:i/>
        </w:rPr>
      </w:pPr>
      <w:r w:rsidRPr="00DF0D0D">
        <w:rPr>
          <w:i/>
        </w:rPr>
        <w:t>The Australian Consumer Law</w:t>
      </w:r>
    </w:p>
    <w:p w:rsidR="007A41C0" w:rsidRPr="00D85DAD" w:rsidRDefault="007A41C0" w:rsidP="00D32F4C">
      <w:pPr>
        <w:pStyle w:val="ListParagraph"/>
        <w:numPr>
          <w:ilvl w:val="0"/>
          <w:numId w:val="19"/>
        </w:numPr>
        <w:ind w:left="709" w:hanging="283"/>
      </w:pPr>
      <w:r>
        <w:t xml:space="preserve">Disability </w:t>
      </w:r>
      <w:r w:rsidR="00F65C0F">
        <w:t>d</w:t>
      </w:r>
      <w:r w:rsidR="003E231D">
        <w:t xml:space="preserve">iscrimination </w:t>
      </w:r>
      <w:r w:rsidR="00F65C0F">
        <w:t>legislation</w:t>
      </w:r>
    </w:p>
    <w:p w:rsidR="00F5306F" w:rsidRPr="00CD7970" w:rsidRDefault="00F5306F" w:rsidP="00D32F4C">
      <w:pPr>
        <w:pStyle w:val="ListParagraph"/>
        <w:numPr>
          <w:ilvl w:val="0"/>
          <w:numId w:val="19"/>
        </w:numPr>
        <w:ind w:left="709" w:hanging="283"/>
      </w:pPr>
      <w:r>
        <w:t xml:space="preserve">Carers </w:t>
      </w:r>
      <w:r w:rsidR="00F65C0F">
        <w:t>recognition legislation</w:t>
      </w:r>
    </w:p>
    <w:p w:rsidR="00DB09ED" w:rsidRDefault="00DB09ED" w:rsidP="00D32F4C">
      <w:pPr>
        <w:pStyle w:val="ListParagraph"/>
        <w:numPr>
          <w:ilvl w:val="0"/>
          <w:numId w:val="19"/>
        </w:numPr>
        <w:ind w:left="709" w:hanging="283"/>
      </w:pPr>
      <w:r w:rsidRPr="00D85DAD">
        <w:t xml:space="preserve">Work </w:t>
      </w:r>
      <w:r>
        <w:t>h</w:t>
      </w:r>
      <w:r w:rsidRPr="00D85DAD">
        <w:t xml:space="preserve">ealth </w:t>
      </w:r>
      <w:r>
        <w:t>and</w:t>
      </w:r>
      <w:r w:rsidRPr="00D85DAD">
        <w:t xml:space="preserve"> </w:t>
      </w:r>
      <w:r>
        <w:t>s</w:t>
      </w:r>
      <w:r w:rsidRPr="00D85DAD">
        <w:t xml:space="preserve">afety legislation </w:t>
      </w:r>
    </w:p>
    <w:p w:rsidR="00A34A5A" w:rsidRPr="00F468A2" w:rsidRDefault="00A34A5A" w:rsidP="00D32F4C">
      <w:pPr>
        <w:pStyle w:val="ListParagraph"/>
        <w:numPr>
          <w:ilvl w:val="0"/>
          <w:numId w:val="19"/>
        </w:numPr>
        <w:ind w:left="709" w:hanging="283"/>
        <w:rPr>
          <w:i/>
        </w:rPr>
      </w:pPr>
      <w:r w:rsidRPr="00F468A2">
        <w:rPr>
          <w:i/>
        </w:rPr>
        <w:t xml:space="preserve">The National </w:t>
      </w:r>
      <w:r>
        <w:rPr>
          <w:i/>
        </w:rPr>
        <w:t>P</w:t>
      </w:r>
      <w:r w:rsidRPr="00F468A2">
        <w:rPr>
          <w:i/>
        </w:rPr>
        <w:t xml:space="preserve">lan to </w:t>
      </w:r>
      <w:r>
        <w:rPr>
          <w:i/>
        </w:rPr>
        <w:t>R</w:t>
      </w:r>
      <w:r w:rsidRPr="00F468A2">
        <w:rPr>
          <w:i/>
        </w:rPr>
        <w:t xml:space="preserve">educe </w:t>
      </w:r>
      <w:r>
        <w:rPr>
          <w:i/>
        </w:rPr>
        <w:t>V</w:t>
      </w:r>
      <w:r w:rsidRPr="00F468A2">
        <w:rPr>
          <w:i/>
        </w:rPr>
        <w:t xml:space="preserve">iolence </w:t>
      </w:r>
      <w:r>
        <w:rPr>
          <w:i/>
        </w:rPr>
        <w:t>A</w:t>
      </w:r>
      <w:r w:rsidRPr="00F468A2">
        <w:rPr>
          <w:i/>
        </w:rPr>
        <w:t xml:space="preserve">gainst </w:t>
      </w:r>
      <w:r>
        <w:rPr>
          <w:i/>
        </w:rPr>
        <w:t>W</w:t>
      </w:r>
      <w:r w:rsidRPr="00F468A2">
        <w:rPr>
          <w:i/>
        </w:rPr>
        <w:t xml:space="preserve">omen and their </w:t>
      </w:r>
      <w:r>
        <w:rPr>
          <w:i/>
        </w:rPr>
        <w:t>C</w:t>
      </w:r>
      <w:r w:rsidRPr="00F468A2">
        <w:rPr>
          <w:i/>
        </w:rPr>
        <w:t>hildren 2010-2022</w:t>
      </w:r>
    </w:p>
    <w:p w:rsidR="00A34A5A" w:rsidRPr="00F468A2" w:rsidRDefault="00A34A5A" w:rsidP="00D32F4C">
      <w:pPr>
        <w:pStyle w:val="ListParagraph"/>
        <w:numPr>
          <w:ilvl w:val="0"/>
          <w:numId w:val="19"/>
        </w:numPr>
        <w:ind w:left="709" w:hanging="283"/>
        <w:rPr>
          <w:i/>
        </w:rPr>
      </w:pPr>
      <w:r w:rsidRPr="00F468A2">
        <w:rPr>
          <w:i/>
        </w:rPr>
        <w:t xml:space="preserve">The National Framework for </w:t>
      </w:r>
      <w:r>
        <w:rPr>
          <w:i/>
        </w:rPr>
        <w:t>P</w:t>
      </w:r>
      <w:r w:rsidRPr="00F468A2">
        <w:rPr>
          <w:i/>
        </w:rPr>
        <w:t xml:space="preserve">rotecting </w:t>
      </w:r>
      <w:r w:rsidRPr="00A34A5A">
        <w:rPr>
          <w:i/>
        </w:rPr>
        <w:t>Australia’s</w:t>
      </w:r>
      <w:r w:rsidRPr="00F468A2">
        <w:rPr>
          <w:i/>
        </w:rPr>
        <w:t xml:space="preserve"> </w:t>
      </w:r>
      <w:r>
        <w:rPr>
          <w:i/>
        </w:rPr>
        <w:t>C</w:t>
      </w:r>
      <w:r w:rsidRPr="00F468A2">
        <w:rPr>
          <w:i/>
        </w:rPr>
        <w:t>hildren 2009-2020</w:t>
      </w:r>
      <w:r w:rsidR="00DF0D0D">
        <w:rPr>
          <w:i/>
        </w:rPr>
        <w:t>.</w:t>
      </w:r>
    </w:p>
    <w:p w:rsidR="00A34A5A" w:rsidRPr="006C074D" w:rsidRDefault="00A34A5A" w:rsidP="00A34A5A">
      <w:pPr>
        <w:rPr>
          <w:lang w:val="en-US"/>
        </w:rPr>
      </w:pPr>
      <w:r>
        <w:t xml:space="preserve">In addition to the broader legislative </w:t>
      </w:r>
      <w:r w:rsidR="00710F4C">
        <w:t>context</w:t>
      </w:r>
      <w:r>
        <w:t xml:space="preserve">, the obligations in the Code of Conduct also align with the </w:t>
      </w:r>
      <w:r w:rsidRPr="006C074D">
        <w:rPr>
          <w:lang w:val="en-US"/>
        </w:rPr>
        <w:t>overall objectives of the NDIS Quality and Safeguarding Framework</w:t>
      </w:r>
      <w:r>
        <w:rPr>
          <w:lang w:val="en-US"/>
        </w:rPr>
        <w:t xml:space="preserve">. These </w:t>
      </w:r>
      <w:r w:rsidR="004239C8">
        <w:rPr>
          <w:lang w:val="en-US"/>
        </w:rPr>
        <w:t xml:space="preserve">objectives </w:t>
      </w:r>
      <w:r>
        <w:rPr>
          <w:lang w:val="en-US"/>
        </w:rPr>
        <w:t>are</w:t>
      </w:r>
      <w:r w:rsidR="004239C8">
        <w:rPr>
          <w:lang w:val="en-US"/>
        </w:rPr>
        <w:t xml:space="preserve"> to ensure NDIS supports</w:t>
      </w:r>
      <w:r w:rsidRPr="006C074D">
        <w:rPr>
          <w:lang w:val="en-US"/>
        </w:rPr>
        <w:t>:</w:t>
      </w:r>
    </w:p>
    <w:p w:rsidR="00A34A5A" w:rsidRPr="00F468A2" w:rsidRDefault="00A34A5A" w:rsidP="00D32F4C">
      <w:pPr>
        <w:pStyle w:val="ListParagraph"/>
        <w:numPr>
          <w:ilvl w:val="0"/>
          <w:numId w:val="19"/>
        </w:numPr>
        <w:ind w:left="709" w:hanging="283"/>
      </w:pPr>
      <w:r w:rsidRPr="00F468A2">
        <w:t>uphold the rights of people with disability, including their rights as consumers</w:t>
      </w:r>
      <w:r w:rsidR="00DF0D0D">
        <w:t>;</w:t>
      </w:r>
    </w:p>
    <w:p w:rsidR="00A34A5A" w:rsidRPr="00F468A2" w:rsidRDefault="00A34A5A" w:rsidP="00D32F4C">
      <w:pPr>
        <w:pStyle w:val="ListParagraph"/>
        <w:numPr>
          <w:ilvl w:val="0"/>
          <w:numId w:val="19"/>
        </w:numPr>
        <w:ind w:left="709" w:hanging="283"/>
      </w:pPr>
      <w:r w:rsidRPr="00F468A2">
        <w:t>facilitate informed decision making by people with disability</w:t>
      </w:r>
      <w:r w:rsidR="00DF0D0D">
        <w:t>;</w:t>
      </w:r>
    </w:p>
    <w:p w:rsidR="00A34A5A" w:rsidRPr="00F468A2" w:rsidRDefault="00A34A5A" w:rsidP="00D32F4C">
      <w:pPr>
        <w:pStyle w:val="ListParagraph"/>
        <w:numPr>
          <w:ilvl w:val="0"/>
          <w:numId w:val="19"/>
        </w:numPr>
        <w:ind w:left="709" w:hanging="283"/>
      </w:pPr>
      <w:r w:rsidRPr="00F468A2">
        <w:t>are effective in achieving person-centred outcomes for people with disability in ways that support and reflect their preferences and expectations</w:t>
      </w:r>
      <w:r w:rsidR="00DF0D0D">
        <w:t>;</w:t>
      </w:r>
    </w:p>
    <w:p w:rsidR="00A34A5A" w:rsidRPr="00F468A2" w:rsidRDefault="00A34A5A" w:rsidP="00D32F4C">
      <w:pPr>
        <w:pStyle w:val="ListParagraph"/>
        <w:numPr>
          <w:ilvl w:val="0"/>
          <w:numId w:val="19"/>
        </w:numPr>
        <w:ind w:left="709" w:hanging="283"/>
      </w:pPr>
      <w:r w:rsidRPr="00F468A2">
        <w:t>are safe and fit for purpose</w:t>
      </w:r>
      <w:r w:rsidR="00DF0D0D">
        <w:t>;</w:t>
      </w:r>
    </w:p>
    <w:p w:rsidR="00A34A5A" w:rsidRPr="00F468A2" w:rsidRDefault="00A34A5A" w:rsidP="00D32F4C">
      <w:pPr>
        <w:pStyle w:val="ListParagraph"/>
        <w:numPr>
          <w:ilvl w:val="0"/>
          <w:numId w:val="19"/>
        </w:numPr>
        <w:ind w:left="709" w:hanging="283"/>
      </w:pPr>
      <w:r w:rsidRPr="00F468A2">
        <w:t>allow participants to live free from abuse, viol</w:t>
      </w:r>
      <w:r w:rsidR="00DF0D0D">
        <w:t xml:space="preserve">ence, neglect and exploitation; </w:t>
      </w:r>
      <w:r w:rsidRPr="00F468A2">
        <w:t>and</w:t>
      </w:r>
    </w:p>
    <w:p w:rsidR="00A34A5A" w:rsidRPr="00F468A2" w:rsidRDefault="00A34A5A" w:rsidP="00D32F4C">
      <w:pPr>
        <w:pStyle w:val="ListParagraph"/>
        <w:numPr>
          <w:ilvl w:val="0"/>
          <w:numId w:val="19"/>
        </w:numPr>
        <w:ind w:left="709" w:hanging="283"/>
      </w:pPr>
      <w:r w:rsidRPr="00F468A2">
        <w:t>enable effective monitoring and responses to emerging issues as the NDIS develops.</w:t>
      </w:r>
    </w:p>
    <w:p w:rsidR="004239C8" w:rsidRDefault="004239C8">
      <w:pPr>
        <w:spacing w:before="0" w:after="200"/>
        <w:ind w:left="0"/>
      </w:pPr>
      <w:r>
        <w:br w:type="page"/>
      </w:r>
    </w:p>
    <w:p w:rsidR="00DB09ED" w:rsidRDefault="00DB09ED" w:rsidP="00E63A1B">
      <w:r w:rsidRPr="00D85DAD">
        <w:lastRenderedPageBreak/>
        <w:t xml:space="preserve">The proposed </w:t>
      </w:r>
      <w:r w:rsidR="00537DEC">
        <w:t>Code of Conduct</w:t>
      </w:r>
      <w:r w:rsidRPr="00D85DAD">
        <w:t xml:space="preserve"> will require workers and provide</w:t>
      </w:r>
      <w:r>
        <w:t>r</w:t>
      </w:r>
      <w:r w:rsidRPr="00D85DAD">
        <w:t>s delivering NDIS supports to:</w:t>
      </w:r>
    </w:p>
    <w:p w:rsidR="00056D93" w:rsidRPr="00056D93" w:rsidRDefault="00056D93" w:rsidP="00056D93">
      <w:pPr>
        <w:pStyle w:val="ListParagraph"/>
        <w:numPr>
          <w:ilvl w:val="0"/>
          <w:numId w:val="41"/>
        </w:numPr>
        <w:pBdr>
          <w:top w:val="single" w:sz="4" w:space="1" w:color="auto"/>
          <w:left w:val="single" w:sz="4" w:space="4" w:color="auto"/>
          <w:bottom w:val="single" w:sz="4" w:space="1" w:color="auto"/>
          <w:right w:val="single" w:sz="4" w:space="4" w:color="auto"/>
        </w:pBdr>
        <w:shd w:val="clear" w:color="65CAC8" w:themeColor="accent6" w:themeShade="BF" w:fill="65CAC8" w:themeFill="accent3" w:themeFillShade="BF"/>
        <w:spacing w:before="240" w:after="240"/>
        <w:ind w:left="714" w:hanging="357"/>
        <w:rPr>
          <w:rFonts w:asciiTheme="majorHAnsi" w:hAnsiTheme="majorHAnsi"/>
          <w:sz w:val="28"/>
          <w:szCs w:val="28"/>
        </w:rPr>
      </w:pPr>
      <w:r w:rsidRPr="00056D93">
        <w:rPr>
          <w:rFonts w:asciiTheme="majorHAnsi" w:hAnsiTheme="majorHAnsi"/>
          <w:sz w:val="28"/>
          <w:szCs w:val="28"/>
        </w:rPr>
        <w:t xml:space="preserve">Promote individual rights to freedom of expression, self-determination and decision-making; </w:t>
      </w:r>
    </w:p>
    <w:p w:rsidR="00056D93" w:rsidRPr="00056D93" w:rsidRDefault="00056D93" w:rsidP="00056D93">
      <w:pPr>
        <w:pStyle w:val="ListParagraph"/>
        <w:numPr>
          <w:ilvl w:val="0"/>
          <w:numId w:val="41"/>
        </w:numPr>
        <w:pBdr>
          <w:top w:val="single" w:sz="4" w:space="1" w:color="auto"/>
          <w:left w:val="single" w:sz="4" w:space="4" w:color="auto"/>
          <w:bottom w:val="single" w:sz="4" w:space="1" w:color="auto"/>
          <w:right w:val="single" w:sz="4" w:space="4" w:color="auto"/>
        </w:pBdr>
        <w:shd w:val="clear" w:color="65CAC8" w:themeColor="accent6" w:themeShade="BF" w:fill="65CAC8" w:themeFill="accent3" w:themeFillShade="BF"/>
        <w:spacing w:before="240" w:after="240"/>
        <w:ind w:left="714" w:hanging="357"/>
        <w:rPr>
          <w:rFonts w:asciiTheme="majorHAnsi" w:hAnsiTheme="majorHAnsi"/>
          <w:sz w:val="28"/>
          <w:szCs w:val="28"/>
        </w:rPr>
      </w:pPr>
      <w:r w:rsidRPr="00056D93">
        <w:rPr>
          <w:rFonts w:asciiTheme="majorHAnsi" w:hAnsiTheme="majorHAnsi"/>
          <w:sz w:val="28"/>
          <w:szCs w:val="28"/>
        </w:rPr>
        <w:t>Actively prevent all forms of violence, exploitation, neglect and abuse.</w:t>
      </w:r>
    </w:p>
    <w:p w:rsidR="00056D93" w:rsidRPr="00056D93" w:rsidRDefault="00056D93" w:rsidP="00056D93">
      <w:pPr>
        <w:pStyle w:val="ListParagraph"/>
        <w:numPr>
          <w:ilvl w:val="0"/>
          <w:numId w:val="41"/>
        </w:numPr>
        <w:pBdr>
          <w:top w:val="single" w:sz="4" w:space="1" w:color="auto"/>
          <w:left w:val="single" w:sz="4" w:space="4" w:color="auto"/>
          <w:bottom w:val="single" w:sz="4" w:space="1" w:color="auto"/>
          <w:right w:val="single" w:sz="4" w:space="4" w:color="auto"/>
        </w:pBdr>
        <w:shd w:val="clear" w:color="65CAC8" w:themeColor="accent6" w:themeShade="BF" w:fill="65CAC8" w:themeFill="accent3" w:themeFillShade="BF"/>
        <w:spacing w:before="240" w:after="240"/>
        <w:ind w:left="714" w:hanging="357"/>
        <w:rPr>
          <w:rFonts w:asciiTheme="majorHAnsi" w:hAnsiTheme="majorHAnsi"/>
          <w:sz w:val="28"/>
          <w:szCs w:val="28"/>
        </w:rPr>
      </w:pPr>
      <w:r w:rsidRPr="00056D93">
        <w:rPr>
          <w:rFonts w:asciiTheme="majorHAnsi" w:hAnsiTheme="majorHAnsi"/>
          <w:sz w:val="28"/>
          <w:szCs w:val="28"/>
        </w:rPr>
        <w:t>Act with integrity, honesty and transparency.</w:t>
      </w:r>
    </w:p>
    <w:p w:rsidR="00056D93" w:rsidRPr="00056D93" w:rsidRDefault="00056D93" w:rsidP="00056D93">
      <w:pPr>
        <w:pStyle w:val="ListParagraph"/>
        <w:numPr>
          <w:ilvl w:val="0"/>
          <w:numId w:val="41"/>
        </w:numPr>
        <w:pBdr>
          <w:top w:val="single" w:sz="4" w:space="1" w:color="auto"/>
          <w:left w:val="single" w:sz="4" w:space="4" w:color="auto"/>
          <w:bottom w:val="single" w:sz="4" w:space="1" w:color="auto"/>
          <w:right w:val="single" w:sz="4" w:space="4" w:color="auto"/>
        </w:pBdr>
        <w:shd w:val="clear" w:color="65CAC8" w:themeColor="accent6" w:themeShade="BF" w:fill="65CAC8" w:themeFill="accent3" w:themeFillShade="BF"/>
        <w:spacing w:before="240" w:after="240"/>
        <w:ind w:left="714" w:hanging="357"/>
        <w:rPr>
          <w:rFonts w:asciiTheme="majorHAnsi" w:hAnsiTheme="majorHAnsi"/>
          <w:sz w:val="28"/>
          <w:szCs w:val="28"/>
        </w:rPr>
      </w:pPr>
      <w:r w:rsidRPr="00056D93">
        <w:rPr>
          <w:rFonts w:asciiTheme="majorHAnsi" w:hAnsiTheme="majorHAnsi"/>
          <w:sz w:val="28"/>
          <w:szCs w:val="28"/>
        </w:rPr>
        <w:t>Provide supports in a safe and ethical manner with care and skill.</w:t>
      </w:r>
    </w:p>
    <w:p w:rsidR="00056D93" w:rsidRPr="00056D93" w:rsidRDefault="00056D93" w:rsidP="00056D93">
      <w:pPr>
        <w:pStyle w:val="ListParagraph"/>
        <w:numPr>
          <w:ilvl w:val="0"/>
          <w:numId w:val="41"/>
        </w:numPr>
        <w:pBdr>
          <w:top w:val="single" w:sz="4" w:space="1" w:color="auto"/>
          <w:left w:val="single" w:sz="4" w:space="4" w:color="auto"/>
          <w:bottom w:val="single" w:sz="4" w:space="1" w:color="auto"/>
          <w:right w:val="single" w:sz="4" w:space="4" w:color="auto"/>
        </w:pBdr>
        <w:shd w:val="clear" w:color="65CAC8" w:themeColor="accent6" w:themeShade="BF" w:fill="65CAC8" w:themeFill="accent3" w:themeFillShade="BF"/>
        <w:spacing w:before="240" w:after="240"/>
        <w:ind w:left="714" w:hanging="357"/>
        <w:rPr>
          <w:rFonts w:asciiTheme="majorHAnsi" w:hAnsiTheme="majorHAnsi"/>
          <w:sz w:val="28"/>
          <w:szCs w:val="28"/>
        </w:rPr>
      </w:pPr>
      <w:r w:rsidRPr="00056D93">
        <w:rPr>
          <w:rFonts w:asciiTheme="majorHAnsi" w:hAnsiTheme="majorHAnsi"/>
          <w:sz w:val="28"/>
          <w:szCs w:val="28"/>
        </w:rPr>
        <w:t>Raise and act on concerns about matters that may impact on the quality and safety of supports provided to people with disability.</w:t>
      </w:r>
    </w:p>
    <w:p w:rsidR="00056D93" w:rsidRPr="00056D93" w:rsidRDefault="00056D93" w:rsidP="00056D93">
      <w:pPr>
        <w:pStyle w:val="ListParagraph"/>
        <w:numPr>
          <w:ilvl w:val="0"/>
          <w:numId w:val="41"/>
        </w:numPr>
        <w:pBdr>
          <w:top w:val="single" w:sz="4" w:space="1" w:color="auto"/>
          <w:left w:val="single" w:sz="4" w:space="4" w:color="auto"/>
          <w:bottom w:val="single" w:sz="4" w:space="1" w:color="auto"/>
          <w:right w:val="single" w:sz="4" w:space="4" w:color="auto"/>
        </w:pBdr>
        <w:shd w:val="clear" w:color="65CAC8" w:themeColor="accent6" w:themeShade="BF" w:fill="65CAC8" w:themeFill="accent3" w:themeFillShade="BF"/>
        <w:spacing w:before="240" w:after="240"/>
        <w:ind w:left="714" w:hanging="357"/>
        <w:rPr>
          <w:rFonts w:asciiTheme="majorHAnsi" w:hAnsiTheme="majorHAnsi"/>
          <w:sz w:val="28"/>
          <w:szCs w:val="28"/>
        </w:rPr>
      </w:pPr>
      <w:r w:rsidRPr="00056D93">
        <w:rPr>
          <w:rFonts w:asciiTheme="majorHAnsi" w:hAnsiTheme="majorHAnsi"/>
          <w:sz w:val="28"/>
          <w:szCs w:val="28"/>
        </w:rPr>
        <w:t xml:space="preserve">Respect the privacy of people with disability. </w:t>
      </w:r>
    </w:p>
    <w:p w:rsidR="00056D93" w:rsidRPr="00056D93" w:rsidRDefault="00056D93" w:rsidP="00056D93">
      <w:pPr>
        <w:pStyle w:val="ListParagraph"/>
        <w:numPr>
          <w:ilvl w:val="0"/>
          <w:numId w:val="41"/>
        </w:numPr>
        <w:pBdr>
          <w:top w:val="single" w:sz="4" w:space="1" w:color="auto"/>
          <w:left w:val="single" w:sz="4" w:space="4" w:color="auto"/>
          <w:bottom w:val="single" w:sz="4" w:space="1" w:color="auto"/>
          <w:right w:val="single" w:sz="4" w:space="4" w:color="auto"/>
        </w:pBdr>
        <w:shd w:val="clear" w:color="65CAC8" w:themeColor="accent6" w:themeShade="BF" w:fill="65CAC8" w:themeFill="accent3" w:themeFillShade="BF"/>
        <w:spacing w:before="240" w:after="240"/>
        <w:ind w:left="714" w:hanging="357"/>
        <w:rPr>
          <w:rFonts w:asciiTheme="majorHAnsi" w:hAnsiTheme="majorHAnsi"/>
          <w:sz w:val="28"/>
          <w:szCs w:val="28"/>
        </w:rPr>
      </w:pPr>
      <w:r w:rsidRPr="00056D93">
        <w:rPr>
          <w:rFonts w:asciiTheme="majorHAnsi" w:hAnsiTheme="majorHAnsi"/>
          <w:sz w:val="28"/>
          <w:szCs w:val="28"/>
        </w:rPr>
        <w:t>Not engage in sexual misconduct.</w:t>
      </w:r>
    </w:p>
    <w:p w:rsidR="00056D93" w:rsidRPr="00056D93" w:rsidRDefault="00056D93" w:rsidP="00056D93">
      <w:pPr>
        <w:pStyle w:val="ListParagraph"/>
        <w:numPr>
          <w:ilvl w:val="0"/>
          <w:numId w:val="41"/>
        </w:numPr>
        <w:pBdr>
          <w:top w:val="single" w:sz="4" w:space="1" w:color="auto"/>
          <w:left w:val="single" w:sz="4" w:space="4" w:color="auto"/>
          <w:bottom w:val="single" w:sz="4" w:space="1" w:color="auto"/>
          <w:right w:val="single" w:sz="4" w:space="4" w:color="auto"/>
        </w:pBdr>
        <w:shd w:val="clear" w:color="65CAC8" w:themeColor="accent6" w:themeShade="BF" w:fill="65CAC8" w:themeFill="accent3" w:themeFillShade="BF"/>
        <w:spacing w:before="240" w:after="240"/>
        <w:ind w:left="714" w:hanging="357"/>
        <w:rPr>
          <w:rFonts w:asciiTheme="majorHAnsi" w:hAnsiTheme="majorHAnsi"/>
          <w:sz w:val="28"/>
          <w:szCs w:val="28"/>
        </w:rPr>
      </w:pPr>
      <w:r w:rsidRPr="00056D93">
        <w:rPr>
          <w:rFonts w:asciiTheme="majorHAnsi" w:hAnsiTheme="majorHAnsi"/>
          <w:sz w:val="28"/>
          <w:szCs w:val="28"/>
        </w:rPr>
        <w:t>Keep appropriate records.</w:t>
      </w:r>
    </w:p>
    <w:p w:rsidR="00056D93" w:rsidRPr="00056D93" w:rsidRDefault="00056D93" w:rsidP="00056D93">
      <w:pPr>
        <w:pStyle w:val="ListParagraph"/>
        <w:numPr>
          <w:ilvl w:val="0"/>
          <w:numId w:val="41"/>
        </w:numPr>
        <w:pBdr>
          <w:top w:val="single" w:sz="4" w:space="1" w:color="auto"/>
          <w:left w:val="single" w:sz="4" w:space="4" w:color="auto"/>
          <w:bottom w:val="single" w:sz="4" w:space="1" w:color="auto"/>
          <w:right w:val="single" w:sz="4" w:space="4" w:color="auto"/>
        </w:pBdr>
        <w:shd w:val="clear" w:color="65CAC8" w:themeColor="accent6" w:themeShade="BF" w:fill="65CAC8" w:themeFill="accent3" w:themeFillShade="BF"/>
        <w:spacing w:before="240" w:after="240"/>
        <w:ind w:left="714" w:hanging="357"/>
        <w:rPr>
          <w:rFonts w:asciiTheme="majorHAnsi" w:hAnsiTheme="majorHAnsi"/>
          <w:sz w:val="28"/>
          <w:szCs w:val="28"/>
        </w:rPr>
      </w:pPr>
      <w:r w:rsidRPr="00056D93">
        <w:rPr>
          <w:rFonts w:asciiTheme="majorHAnsi" w:hAnsiTheme="majorHAnsi"/>
          <w:sz w:val="28"/>
          <w:szCs w:val="28"/>
        </w:rPr>
        <w:t xml:space="preserve">Maintain adequate personal and professional liability insurance appropriate to the risks associated with the supports provided. </w:t>
      </w:r>
    </w:p>
    <w:p w:rsidR="00DB09ED" w:rsidRDefault="004239C8" w:rsidP="00E63A1B">
      <w:r>
        <w:t>The o</w:t>
      </w:r>
      <w:r w:rsidR="00342AE5">
        <w:t xml:space="preserve">bligations </w:t>
      </w:r>
      <w:r>
        <w:t xml:space="preserve">in the Code of Conduct </w:t>
      </w:r>
      <w:r w:rsidR="00342AE5">
        <w:t xml:space="preserve">are broad </w:t>
      </w:r>
      <w:r>
        <w:t>to account</w:t>
      </w:r>
      <w:r w:rsidR="00DF0D0D">
        <w:t xml:space="preserve"> </w:t>
      </w:r>
      <w:r w:rsidR="00342AE5">
        <w:t>f</w:t>
      </w:r>
      <w:r w:rsidR="00DF0D0D">
        <w:t>or</w:t>
      </w:r>
      <w:r w:rsidR="00342AE5">
        <w:t xml:space="preserve"> the diversity of ability among</w:t>
      </w:r>
      <w:r w:rsidR="00DF0D0D">
        <w:t>,</w:t>
      </w:r>
      <w:r w:rsidR="00342AE5">
        <w:t xml:space="preserve"> and requirements of</w:t>
      </w:r>
      <w:r w:rsidR="00DF0D0D">
        <w:t>,</w:t>
      </w:r>
      <w:r w:rsidR="00342AE5">
        <w:t xml:space="preserve"> NDIS participants. This i</w:t>
      </w:r>
      <w:r w:rsidR="00A34A5A">
        <w:t xml:space="preserve">ncludes diversity of </w:t>
      </w:r>
      <w:r w:rsidR="00480781">
        <w:t>race, ethnicity, disability, age, sexuality, gender identity, intersex status and relationship status</w:t>
      </w:r>
      <w:r w:rsidR="00A34A5A">
        <w:t>.</w:t>
      </w:r>
      <w:r w:rsidR="00342AE5">
        <w:t xml:space="preserve"> </w:t>
      </w:r>
      <w:r w:rsidR="00DB09ED">
        <w:t xml:space="preserve">Each of these </w:t>
      </w:r>
      <w:r w:rsidR="00342AE5">
        <w:t xml:space="preserve">obligations </w:t>
      </w:r>
      <w:r w:rsidR="00DB09ED">
        <w:t>are presented with commentary about the</w:t>
      </w:r>
      <w:r w:rsidR="004C47C2">
        <w:t>ir</w:t>
      </w:r>
      <w:r w:rsidR="00DB09ED">
        <w:t xml:space="preserve"> purpose</w:t>
      </w:r>
      <w:r w:rsidR="004C47C2">
        <w:t>,</w:t>
      </w:r>
      <w:r w:rsidR="00DB09ED">
        <w:t xml:space="preserve"> and explained by </w:t>
      </w:r>
      <w:r w:rsidR="009B6F9D">
        <w:t xml:space="preserve">the use of </w:t>
      </w:r>
      <w:r w:rsidR="00DC63F3">
        <w:t xml:space="preserve">scenarios </w:t>
      </w:r>
      <w:r w:rsidR="00DB09ED">
        <w:t xml:space="preserve">in </w:t>
      </w:r>
      <w:r w:rsidR="00B61672">
        <w:t>Part 2</w:t>
      </w:r>
      <w:r w:rsidR="00DB09ED">
        <w:t>.</w:t>
      </w:r>
    </w:p>
    <w:p w:rsidR="00F93639" w:rsidRDefault="00C75741" w:rsidP="008D10F5">
      <w:pPr>
        <w:pStyle w:val="Heading2"/>
      </w:pPr>
      <w:bookmarkStart w:id="9" w:name="_Toc476832126"/>
      <w:bookmarkStart w:id="10" w:name="_Toc476912218"/>
      <w:bookmarkEnd w:id="9"/>
      <w:bookmarkEnd w:id="10"/>
      <w:r>
        <w:br w:type="page"/>
      </w:r>
      <w:bookmarkStart w:id="11" w:name="_Toc476832127"/>
      <w:bookmarkStart w:id="12" w:name="_Toc476912219"/>
      <w:bookmarkStart w:id="13" w:name="_Toc482104019"/>
      <w:bookmarkEnd w:id="11"/>
      <w:bookmarkEnd w:id="12"/>
      <w:r w:rsidR="000342E4">
        <w:lastRenderedPageBreak/>
        <w:t xml:space="preserve">Who </w:t>
      </w:r>
      <w:r w:rsidR="00E12248">
        <w:t xml:space="preserve">will be covered </w:t>
      </w:r>
      <w:r w:rsidR="000342E4">
        <w:t xml:space="preserve">by the NDIS </w:t>
      </w:r>
      <w:r w:rsidR="00537DEC">
        <w:t>Code of Conduct</w:t>
      </w:r>
      <w:r w:rsidR="002A135F">
        <w:t>?</w:t>
      </w:r>
      <w:bookmarkEnd w:id="13"/>
    </w:p>
    <w:p w:rsidR="00A01239" w:rsidRDefault="00363FA0" w:rsidP="00A01239">
      <w:r>
        <w:t>The Code</w:t>
      </w:r>
      <w:r w:rsidR="00DF0D0D">
        <w:t xml:space="preserve"> of Conduct</w:t>
      </w:r>
      <w:r>
        <w:t xml:space="preserve"> will</w:t>
      </w:r>
      <w:r w:rsidR="00552E72">
        <w:t xml:space="preserve"> </w:t>
      </w:r>
      <w:r>
        <w:t xml:space="preserve">apply to all providers </w:t>
      </w:r>
      <w:r w:rsidR="00C75741">
        <w:t xml:space="preserve">and workers </w:t>
      </w:r>
      <w:r>
        <w:t xml:space="preserve">who </w:t>
      </w:r>
      <w:r w:rsidR="00037412">
        <w:t>are funded under the</w:t>
      </w:r>
      <w:r>
        <w:t xml:space="preserve"> NDIS</w:t>
      </w:r>
      <w:r w:rsidR="00DF0D0D">
        <w:t>,</w:t>
      </w:r>
      <w:r>
        <w:t xml:space="preserve"> regardless of whether they are registered</w:t>
      </w:r>
      <w:r w:rsidR="00A01239">
        <w:t xml:space="preserve">, or whether they receive funding through individual plans or contracted services. This includes: </w:t>
      </w:r>
    </w:p>
    <w:p w:rsidR="00A01239" w:rsidRPr="002342C5" w:rsidRDefault="00A01239" w:rsidP="00350C4A">
      <w:pPr>
        <w:pStyle w:val="ListBullet"/>
        <w:numPr>
          <w:ilvl w:val="0"/>
          <w:numId w:val="76"/>
        </w:numPr>
        <w:tabs>
          <w:tab w:val="clear" w:pos="170"/>
          <w:tab w:val="left" w:pos="709"/>
        </w:tabs>
        <w:ind w:left="709" w:hanging="283"/>
      </w:pPr>
      <w:r>
        <w:t>r</w:t>
      </w:r>
      <w:r w:rsidRPr="002342C5">
        <w:t xml:space="preserve">egistered NDIS providers; </w:t>
      </w:r>
    </w:p>
    <w:p w:rsidR="00A01239" w:rsidRPr="00350C4A" w:rsidRDefault="00A01239" w:rsidP="00350C4A">
      <w:pPr>
        <w:pStyle w:val="ListBullet"/>
        <w:numPr>
          <w:ilvl w:val="0"/>
          <w:numId w:val="76"/>
        </w:numPr>
        <w:tabs>
          <w:tab w:val="clear" w:pos="170"/>
          <w:tab w:val="left" w:pos="709"/>
        </w:tabs>
        <w:ind w:left="709" w:hanging="283"/>
      </w:pPr>
      <w:r w:rsidRPr="00350C4A">
        <w:t>unregistered NDIS providers;</w:t>
      </w:r>
    </w:p>
    <w:p w:rsidR="00C745A9" w:rsidRDefault="00A01239" w:rsidP="00350C4A">
      <w:pPr>
        <w:pStyle w:val="ListBullet"/>
        <w:numPr>
          <w:ilvl w:val="0"/>
          <w:numId w:val="76"/>
        </w:numPr>
        <w:tabs>
          <w:tab w:val="clear" w:pos="170"/>
          <w:tab w:val="left" w:pos="709"/>
        </w:tabs>
        <w:ind w:left="709" w:hanging="283"/>
      </w:pPr>
      <w:r w:rsidRPr="00350C4A">
        <w:t xml:space="preserve">providers delivering </w:t>
      </w:r>
      <w:r w:rsidR="00C745A9" w:rsidRPr="00350C4A">
        <w:t>partners in the community services, including local area coordinator</w:t>
      </w:r>
      <w:r w:rsidR="00C745A9">
        <w:t xml:space="preserve"> (LAC) and early childhood early intervention (ECEI)</w:t>
      </w:r>
      <w:r w:rsidR="00C745A9" w:rsidRPr="008D10F5">
        <w:t xml:space="preserve"> </w:t>
      </w:r>
      <w:r w:rsidR="00C745A9">
        <w:t>services;</w:t>
      </w:r>
    </w:p>
    <w:p w:rsidR="00C355E7" w:rsidRDefault="00C745A9" w:rsidP="00350C4A">
      <w:pPr>
        <w:pStyle w:val="ListBullet"/>
        <w:numPr>
          <w:ilvl w:val="0"/>
          <w:numId w:val="76"/>
        </w:numPr>
        <w:tabs>
          <w:tab w:val="clear" w:pos="170"/>
          <w:tab w:val="left" w:pos="709"/>
        </w:tabs>
        <w:ind w:left="709" w:hanging="283"/>
      </w:pPr>
      <w:r>
        <w:t>providers</w:t>
      </w:r>
      <w:r w:rsidRPr="002342C5">
        <w:t xml:space="preserve"> delivering</w:t>
      </w:r>
      <w:r w:rsidRPr="008D10F5">
        <w:t xml:space="preserve"> </w:t>
      </w:r>
      <w:r>
        <w:t>i</w:t>
      </w:r>
      <w:r w:rsidR="00A01239" w:rsidRPr="002342C5">
        <w:t xml:space="preserve">nformation, linkages and capacity building (ILC) </w:t>
      </w:r>
      <w:r w:rsidR="00A01239" w:rsidRPr="00977079">
        <w:t>activities;</w:t>
      </w:r>
      <w:r w:rsidR="00C355E7" w:rsidRPr="00C355E7">
        <w:t xml:space="preserve"> </w:t>
      </w:r>
    </w:p>
    <w:p w:rsidR="00A01239" w:rsidRDefault="00C355E7" w:rsidP="00350C4A">
      <w:pPr>
        <w:pStyle w:val="ListBullet"/>
        <w:numPr>
          <w:ilvl w:val="0"/>
          <w:numId w:val="76"/>
        </w:numPr>
        <w:tabs>
          <w:tab w:val="clear" w:pos="170"/>
          <w:tab w:val="left" w:pos="709"/>
        </w:tabs>
        <w:ind w:left="709" w:hanging="283"/>
      </w:pPr>
      <w:r>
        <w:t>providers delivering</w:t>
      </w:r>
      <w:r w:rsidR="008D43EC">
        <w:t xml:space="preserve"> Commonwealth</w:t>
      </w:r>
      <w:r w:rsidRPr="00977079">
        <w:t xml:space="preserve"> </w:t>
      </w:r>
      <w:r w:rsidR="008D43EC">
        <w:t>C</w:t>
      </w:r>
      <w:r w:rsidRPr="00977079">
        <w:t xml:space="preserve">ontinuity of </w:t>
      </w:r>
      <w:r w:rsidR="008D43EC">
        <w:t>S</w:t>
      </w:r>
      <w:r w:rsidRPr="00977079">
        <w:t>upport (C</w:t>
      </w:r>
      <w:r w:rsidR="008D43EC">
        <w:t>o</w:t>
      </w:r>
      <w:r w:rsidRPr="00977079">
        <w:t>S)</w:t>
      </w:r>
      <w:r w:rsidR="008D43EC">
        <w:t xml:space="preserve"> Program</w:t>
      </w:r>
      <w:r w:rsidR="002D76B8">
        <w:t>me</w:t>
      </w:r>
      <w:r w:rsidRPr="00977079">
        <w:t xml:space="preserve"> services</w:t>
      </w:r>
      <w:r w:rsidR="004A5955">
        <w:t>;</w:t>
      </w:r>
      <w:r w:rsidR="004A5955" w:rsidRPr="004A5955">
        <w:t xml:space="preserve"> </w:t>
      </w:r>
      <w:r w:rsidR="004A5955" w:rsidRPr="00A01239">
        <w:t>and</w:t>
      </w:r>
    </w:p>
    <w:p w:rsidR="004A5955" w:rsidRDefault="004A5955" w:rsidP="00350C4A">
      <w:pPr>
        <w:pStyle w:val="ListBullet"/>
        <w:numPr>
          <w:ilvl w:val="0"/>
          <w:numId w:val="76"/>
        </w:numPr>
        <w:tabs>
          <w:tab w:val="clear" w:pos="170"/>
          <w:tab w:val="left" w:pos="709"/>
        </w:tabs>
        <w:ind w:left="709" w:hanging="283"/>
      </w:pPr>
      <w:r>
        <w:t>workers</w:t>
      </w:r>
      <w:r w:rsidR="000D2DA1">
        <w:t xml:space="preserve"> providing NDIS funded supports or services</w:t>
      </w:r>
      <w:r>
        <w:t>.</w:t>
      </w:r>
    </w:p>
    <w:p w:rsidR="00772AC7" w:rsidRPr="00A01239" w:rsidRDefault="00772AC7" w:rsidP="00F468A2">
      <w:r>
        <w:t>The term ‘providers’ includes key personnel such as any person with responsibility or influence over planning, directing or decisions</w:t>
      </w:r>
      <w:r w:rsidR="004239C8">
        <w:t>,</w:t>
      </w:r>
      <w:r>
        <w:t xml:space="preserve"> including board members and other stakeholders</w:t>
      </w:r>
      <w:r w:rsidRPr="00772AC7">
        <w:t xml:space="preserve"> </w:t>
      </w:r>
      <w:r>
        <w:t xml:space="preserve">of significance. </w:t>
      </w:r>
    </w:p>
    <w:p w:rsidR="00D17E7F" w:rsidRPr="00BA2BA5" w:rsidRDefault="00A01E55" w:rsidP="008D10F5">
      <w:pPr>
        <w:pStyle w:val="Heading3"/>
      </w:pPr>
      <w:bookmarkStart w:id="14" w:name="_Toc476832129"/>
      <w:bookmarkStart w:id="15" w:name="_Toc476912221"/>
      <w:bookmarkStart w:id="16" w:name="_Toc482104020"/>
      <w:bookmarkEnd w:id="14"/>
      <w:bookmarkEnd w:id="15"/>
      <w:r w:rsidRPr="00BA2BA5">
        <w:t>Registered providers</w:t>
      </w:r>
      <w:bookmarkEnd w:id="16"/>
    </w:p>
    <w:p w:rsidR="00A01E55" w:rsidRDefault="00F07854" w:rsidP="00772AC7">
      <w:r>
        <w:t>Providers registered under the NDIS</w:t>
      </w:r>
      <w:r w:rsidR="00D17E7F">
        <w:t xml:space="preserve"> </w:t>
      </w:r>
      <w:r w:rsidR="00A01E55">
        <w:t xml:space="preserve">will be obliged to comply with the Code </w:t>
      </w:r>
      <w:r w:rsidR="008B466B">
        <w:t xml:space="preserve">of Conduct </w:t>
      </w:r>
      <w:r w:rsidR="00A01E55">
        <w:t xml:space="preserve">as part of the </w:t>
      </w:r>
      <w:r w:rsidR="000B4F4F">
        <w:t xml:space="preserve">NDIS </w:t>
      </w:r>
      <w:r w:rsidR="00A01E55">
        <w:t>registration</w:t>
      </w:r>
      <w:r w:rsidR="000B4F4F">
        <w:t xml:space="preserve"> requirements.</w:t>
      </w:r>
    </w:p>
    <w:p w:rsidR="006F5CAE" w:rsidRDefault="006F5CAE" w:rsidP="00A34A5A">
      <w:r>
        <w:t>A</w:t>
      </w:r>
      <w:r w:rsidRPr="00562237">
        <w:t xml:space="preserve"> compulsory orientation module will be introduced for registered providers delivering supports, and all </w:t>
      </w:r>
      <w:r>
        <w:t>workers</w:t>
      </w:r>
      <w:r w:rsidRPr="00562237">
        <w:t xml:space="preserve"> of registered providers engaged in the delivery of </w:t>
      </w:r>
      <w:r>
        <w:t xml:space="preserve">NDIS funded </w:t>
      </w:r>
      <w:r w:rsidRPr="00562237">
        <w:t>supports. This extends to allied health professionals providing NDIS</w:t>
      </w:r>
      <w:r>
        <w:t xml:space="preserve"> </w:t>
      </w:r>
      <w:r w:rsidRPr="00562237">
        <w:t xml:space="preserve">funded supports (who could undertake this as part of their continuing professional development requirements). </w:t>
      </w:r>
      <w:r w:rsidR="00F07854">
        <w:t xml:space="preserve">Information on the </w:t>
      </w:r>
      <w:r w:rsidR="00537DEC">
        <w:t>Code of Conduct</w:t>
      </w:r>
      <w:r w:rsidR="00F07854">
        <w:t xml:space="preserve"> and its requirements will be included as a topic in this </w:t>
      </w:r>
      <w:r w:rsidR="00025348">
        <w:t xml:space="preserve">orientation </w:t>
      </w:r>
      <w:r w:rsidR="00F07854">
        <w:t>module.</w:t>
      </w:r>
    </w:p>
    <w:p w:rsidR="000B4F4F" w:rsidRDefault="00E5767C" w:rsidP="008D10F5">
      <w:pPr>
        <w:pStyle w:val="Heading3"/>
      </w:pPr>
      <w:bookmarkStart w:id="17" w:name="_Toc482104021"/>
      <w:r>
        <w:t>Unregistered providers</w:t>
      </w:r>
      <w:bookmarkEnd w:id="17"/>
    </w:p>
    <w:p w:rsidR="000B4F4F" w:rsidRDefault="00F07854" w:rsidP="00772AC7">
      <w:r>
        <w:t xml:space="preserve">Participants </w:t>
      </w:r>
      <w:r w:rsidR="00390FB6">
        <w:t xml:space="preserve">who </w:t>
      </w:r>
      <w:r>
        <w:t xml:space="preserve">self-manage their funding </w:t>
      </w:r>
      <w:r w:rsidR="008E6101">
        <w:t xml:space="preserve">and registered plan managers </w:t>
      </w:r>
      <w:r>
        <w:t>are able to engage unregistered providers to deliver services</w:t>
      </w:r>
      <w:r w:rsidR="00E5767C">
        <w:t xml:space="preserve">. </w:t>
      </w:r>
      <w:r w:rsidR="00390FB6">
        <w:t>U</w:t>
      </w:r>
      <w:r w:rsidR="006F5CAE">
        <w:t xml:space="preserve">nregistered providers will also be subject to the </w:t>
      </w:r>
      <w:r w:rsidR="00537DEC">
        <w:t>Code of Conduct</w:t>
      </w:r>
      <w:r w:rsidR="006F5CAE">
        <w:t xml:space="preserve"> if they are receiving NDIS funding for their services.</w:t>
      </w:r>
    </w:p>
    <w:p w:rsidR="00552E72" w:rsidRDefault="006F5CAE" w:rsidP="00E63A1B">
      <w:r>
        <w:t xml:space="preserve">Information about the </w:t>
      </w:r>
      <w:r w:rsidR="00537DEC">
        <w:t>Code of Conduct</w:t>
      </w:r>
      <w:r w:rsidR="008C5F6F">
        <w:t>,</w:t>
      </w:r>
      <w:r>
        <w:t xml:space="preserve"> and how to comply</w:t>
      </w:r>
      <w:r w:rsidR="008C5F6F">
        <w:t>,</w:t>
      </w:r>
      <w:r>
        <w:t xml:space="preserve"> will be available </w:t>
      </w:r>
      <w:r w:rsidR="00E5767C">
        <w:t>to all participants</w:t>
      </w:r>
      <w:r w:rsidR="00321E9A">
        <w:t>.</w:t>
      </w:r>
      <w:r w:rsidR="00E5767C">
        <w:t xml:space="preserve"> </w:t>
      </w:r>
      <w:r w:rsidR="00321E9A">
        <w:t>S</w:t>
      </w:r>
      <w:r w:rsidR="00E5767C">
        <w:t xml:space="preserve">elf-managing participants will be strongly encouraged to </w:t>
      </w:r>
      <w:r w:rsidR="00390FB6">
        <w:t>provide</w:t>
      </w:r>
      <w:r w:rsidR="00E5767C">
        <w:t xml:space="preserve"> information </w:t>
      </w:r>
      <w:r w:rsidR="00390FB6">
        <w:t>about</w:t>
      </w:r>
      <w:r w:rsidR="00E5767C">
        <w:t xml:space="preserve"> the Code </w:t>
      </w:r>
      <w:r w:rsidR="00390FB6">
        <w:t xml:space="preserve">of Conduct </w:t>
      </w:r>
      <w:r w:rsidR="00E5767C">
        <w:t xml:space="preserve">and its obligations </w:t>
      </w:r>
      <w:r w:rsidR="007F1FD6">
        <w:t xml:space="preserve">to </w:t>
      </w:r>
      <w:r w:rsidR="00E5767C">
        <w:t xml:space="preserve">any unregistered providers they engage. </w:t>
      </w:r>
    </w:p>
    <w:p w:rsidR="00E8753C" w:rsidRDefault="00E8753C" w:rsidP="008D10F5">
      <w:pPr>
        <w:pStyle w:val="Heading3"/>
      </w:pPr>
      <w:bookmarkStart w:id="18" w:name="_Toc482104022"/>
      <w:r>
        <w:lastRenderedPageBreak/>
        <w:t>Providers delivering</w:t>
      </w:r>
      <w:r w:rsidR="001D7E4A">
        <w:t xml:space="preserve"> partners in the community</w:t>
      </w:r>
      <w:r w:rsidR="001D7E4A" w:rsidRPr="001D7E4A">
        <w:t xml:space="preserve"> </w:t>
      </w:r>
      <w:r w:rsidR="001D7E4A">
        <w:t>services,</w:t>
      </w:r>
      <w:r w:rsidRPr="00977079">
        <w:t xml:space="preserve"> </w:t>
      </w:r>
      <w:r w:rsidRPr="002342C5">
        <w:t xml:space="preserve">information, linkages and capacity building (ILC) </w:t>
      </w:r>
      <w:r w:rsidR="001D7E4A">
        <w:t xml:space="preserve">activities </w:t>
      </w:r>
      <w:r>
        <w:t xml:space="preserve">and </w:t>
      </w:r>
      <w:r w:rsidR="008D43EC">
        <w:t>Commonwealth Continuity of S</w:t>
      </w:r>
      <w:r w:rsidRPr="00977079">
        <w:t>upport (C</w:t>
      </w:r>
      <w:r w:rsidR="00DF0D0D">
        <w:t>o</w:t>
      </w:r>
      <w:r w:rsidRPr="00977079">
        <w:t xml:space="preserve">S) </w:t>
      </w:r>
      <w:r w:rsidR="008D43EC">
        <w:t>Program</w:t>
      </w:r>
      <w:r w:rsidR="002D76B8">
        <w:t>me</w:t>
      </w:r>
      <w:r w:rsidR="008D43EC">
        <w:t xml:space="preserve"> </w:t>
      </w:r>
      <w:r w:rsidRPr="00977079">
        <w:t>services</w:t>
      </w:r>
      <w:bookmarkEnd w:id="18"/>
    </w:p>
    <w:p w:rsidR="00E8753C" w:rsidRPr="00E8753C" w:rsidRDefault="00E8753C" w:rsidP="00BA2BA5">
      <w:r>
        <w:t xml:space="preserve">These providers </w:t>
      </w:r>
      <w:r w:rsidR="007F1FD6">
        <w:t>include those</w:t>
      </w:r>
      <w:r>
        <w:t xml:space="preserve"> engaged by the Nation</w:t>
      </w:r>
      <w:r w:rsidR="007A41C0">
        <w:t>al</w:t>
      </w:r>
      <w:r>
        <w:t xml:space="preserve"> Disability Insurance Agency (NDIA) by contract to</w:t>
      </w:r>
      <w:r w:rsidR="00BA2BA5">
        <w:t xml:space="preserve"> deliver</w:t>
      </w:r>
      <w:r>
        <w:t xml:space="preserve"> </w:t>
      </w:r>
      <w:r w:rsidR="003D3286">
        <w:t>local area coordinator (LAC) services, early childhood early intervention (ECEI)</w:t>
      </w:r>
      <w:r w:rsidR="003D3286" w:rsidRPr="00AF5F29">
        <w:t xml:space="preserve"> </w:t>
      </w:r>
      <w:r w:rsidR="003D3286">
        <w:t>services,</w:t>
      </w:r>
      <w:r w:rsidR="003D3286" w:rsidRPr="002342C5">
        <w:t xml:space="preserve"> </w:t>
      </w:r>
      <w:r w:rsidR="00BA2BA5" w:rsidRPr="002342C5">
        <w:t xml:space="preserve">information, linkages and capacity building (ILC) </w:t>
      </w:r>
      <w:r w:rsidR="00BA2BA5" w:rsidRPr="00A01239">
        <w:t>and</w:t>
      </w:r>
      <w:r w:rsidR="00BA2BA5">
        <w:t xml:space="preserve"> </w:t>
      </w:r>
      <w:r w:rsidR="007F1FD6">
        <w:t xml:space="preserve">those engaged </w:t>
      </w:r>
      <w:r w:rsidR="007F1FD6" w:rsidRPr="008D43EC">
        <w:t xml:space="preserve">to provide </w:t>
      </w:r>
      <w:r w:rsidR="008D43EC" w:rsidRPr="008D43EC">
        <w:t xml:space="preserve">Commonwealth </w:t>
      </w:r>
      <w:r w:rsidR="00117916" w:rsidRPr="008D43EC">
        <w:t>C</w:t>
      </w:r>
      <w:r w:rsidR="00BA2BA5" w:rsidRPr="008D43EC">
        <w:t xml:space="preserve">ontinuity of </w:t>
      </w:r>
      <w:r w:rsidR="00117916" w:rsidRPr="008D43EC">
        <w:t>S</w:t>
      </w:r>
      <w:r w:rsidR="00786EEE">
        <w:t>upport (Co</w:t>
      </w:r>
      <w:r w:rsidR="00BA2BA5" w:rsidRPr="008D43EC">
        <w:t>S)</w:t>
      </w:r>
      <w:r w:rsidR="008D43EC" w:rsidRPr="008D43EC">
        <w:t xml:space="preserve"> program</w:t>
      </w:r>
      <w:r w:rsidR="002D76B8">
        <w:t>me</w:t>
      </w:r>
      <w:r w:rsidR="00BA2BA5" w:rsidRPr="008D43EC">
        <w:t xml:space="preserve"> services. For</w:t>
      </w:r>
      <w:r w:rsidR="00BA2BA5">
        <w:t xml:space="preserve"> these providers</w:t>
      </w:r>
      <w:r w:rsidR="00DF0D0D">
        <w:t>,</w:t>
      </w:r>
      <w:r w:rsidR="00BA2BA5">
        <w:t xml:space="preserve"> compliance with the Code of Conduct will be included in their contract with the </w:t>
      </w:r>
      <w:r w:rsidR="00C355E7">
        <w:t>relevant Commonwealth agency</w:t>
      </w:r>
      <w:r w:rsidR="00BA2BA5">
        <w:t>.</w:t>
      </w:r>
    </w:p>
    <w:p w:rsidR="000B4F4F" w:rsidRPr="00DF7D9D" w:rsidRDefault="000B4F4F" w:rsidP="008D10F5">
      <w:pPr>
        <w:pStyle w:val="Heading3"/>
      </w:pPr>
      <w:bookmarkStart w:id="19" w:name="_Toc482104023"/>
      <w:r w:rsidRPr="00DF7D9D">
        <w:t>Workers</w:t>
      </w:r>
      <w:bookmarkEnd w:id="19"/>
    </w:p>
    <w:p w:rsidR="002342C5" w:rsidRDefault="002342C5" w:rsidP="008D10F5">
      <w:pPr>
        <w:keepNext/>
        <w:keepLines/>
        <w:ind w:left="357"/>
      </w:pPr>
      <w:r>
        <w:t xml:space="preserve">Workers involved in </w:t>
      </w:r>
      <w:r w:rsidR="00390FB6">
        <w:t>providing</w:t>
      </w:r>
      <w:r>
        <w:t xml:space="preserve"> NDIS </w:t>
      </w:r>
      <w:r w:rsidR="00390FB6">
        <w:t xml:space="preserve">funded supports or services </w:t>
      </w:r>
      <w:r>
        <w:t xml:space="preserve">in any capacity are considered to be in the NDIS sector and </w:t>
      </w:r>
      <w:r w:rsidR="006F5CAE">
        <w:t>will be required to comply with the</w:t>
      </w:r>
      <w:r w:rsidR="00134B72">
        <w:t xml:space="preserve"> </w:t>
      </w:r>
      <w:r w:rsidR="00537DEC">
        <w:t>Code of Conduct</w:t>
      </w:r>
      <w:r w:rsidR="006F5CAE">
        <w:t>.</w:t>
      </w:r>
      <w:r w:rsidR="00632F4A">
        <w:t xml:space="preserve"> </w:t>
      </w:r>
      <w:r>
        <w:t>This includes</w:t>
      </w:r>
      <w:r w:rsidR="00390FB6">
        <w:t xml:space="preserve"> </w:t>
      </w:r>
      <w:r w:rsidR="00D02217">
        <w:t>employees, contractors, consultants</w:t>
      </w:r>
      <w:r w:rsidR="004A5955">
        <w:t>, volunteers</w:t>
      </w:r>
      <w:r w:rsidR="00D02217">
        <w:t xml:space="preserve"> and people who are self-employed.</w:t>
      </w:r>
    </w:p>
    <w:p w:rsidR="00336B7D" w:rsidRDefault="006F5CAE" w:rsidP="00E63A1B">
      <w:r>
        <w:t>Workers who are members of a professional association and</w:t>
      </w:r>
      <w:r w:rsidR="00011964" w:rsidRPr="00D85DAD">
        <w:t xml:space="preserve"> required to comply with an existing professional </w:t>
      </w:r>
      <w:r w:rsidR="00DF0D0D">
        <w:t>c</w:t>
      </w:r>
      <w:r w:rsidR="00537DEC">
        <w:t xml:space="preserve">ode of </w:t>
      </w:r>
      <w:r w:rsidR="00DF0D0D">
        <w:t>c</w:t>
      </w:r>
      <w:r w:rsidR="00537DEC">
        <w:t>onduct</w:t>
      </w:r>
      <w:r w:rsidR="00BA2BA5">
        <w:t>, such as</w:t>
      </w:r>
      <w:r w:rsidR="00011964" w:rsidRPr="00D85DAD">
        <w:t xml:space="preserve"> </w:t>
      </w:r>
      <w:r w:rsidR="000B4F4F">
        <w:t xml:space="preserve">nurses, psychologists and </w:t>
      </w:r>
      <w:hyperlink r:id="rId19" w:history="1">
        <w:r w:rsidR="00D02217">
          <w:t>h</w:t>
        </w:r>
        <w:r w:rsidR="00011964" w:rsidRPr="00D85DAD">
          <w:t xml:space="preserve">ealth </w:t>
        </w:r>
        <w:r w:rsidR="00D02217">
          <w:t>c</w:t>
        </w:r>
        <w:r w:rsidR="00011964" w:rsidRPr="00D85DAD">
          <w:t xml:space="preserve">are </w:t>
        </w:r>
        <w:r w:rsidR="00D02217">
          <w:t>w</w:t>
        </w:r>
        <w:r w:rsidR="00011964" w:rsidRPr="00D85DAD">
          <w:t>orkers</w:t>
        </w:r>
      </w:hyperlink>
      <w:r w:rsidR="00BA2BA5">
        <w:t>,</w:t>
      </w:r>
      <w:r w:rsidR="00BA2BA5" w:rsidRPr="00D85DAD">
        <w:t xml:space="preserve"> </w:t>
      </w:r>
      <w:r w:rsidR="00011964" w:rsidRPr="00D85DAD">
        <w:t xml:space="preserve">will also be required to comply with the </w:t>
      </w:r>
      <w:r w:rsidR="002A135F" w:rsidRPr="00D85DAD">
        <w:t xml:space="preserve">NDIS </w:t>
      </w:r>
      <w:r w:rsidR="00537DEC">
        <w:t>Code of Conduct</w:t>
      </w:r>
      <w:r w:rsidR="00011964" w:rsidRPr="00D85DAD">
        <w:t xml:space="preserve">. </w:t>
      </w:r>
      <w:r w:rsidR="00134B72">
        <w:t xml:space="preserve">The NDIS </w:t>
      </w:r>
      <w:r w:rsidR="00537DEC">
        <w:t>Code of Conduct</w:t>
      </w:r>
      <w:r w:rsidR="00134B72">
        <w:t xml:space="preserve"> has been developed with reference to </w:t>
      </w:r>
      <w:r w:rsidR="00270DFF">
        <w:t xml:space="preserve">other </w:t>
      </w:r>
      <w:r w:rsidR="00134B72">
        <w:t>relevant code</w:t>
      </w:r>
      <w:r w:rsidR="00270DFF">
        <w:t>s</w:t>
      </w:r>
      <w:r w:rsidR="00134B72">
        <w:t xml:space="preserve"> to ensure </w:t>
      </w:r>
      <w:r w:rsidR="00011964" w:rsidRPr="00D85DAD">
        <w:t>a consistent definition of acceptable practice, with minimal additional burden on workers.</w:t>
      </w:r>
      <w:r w:rsidR="001E03CE">
        <w:t xml:space="preserve"> If a person is subject to a professional </w:t>
      </w:r>
      <w:r w:rsidR="007F1FD6">
        <w:t>code of c</w:t>
      </w:r>
      <w:r w:rsidR="00537DEC">
        <w:t>onduct</w:t>
      </w:r>
      <w:r w:rsidR="001E03CE">
        <w:t xml:space="preserve">, the </w:t>
      </w:r>
      <w:r w:rsidR="00EE033D">
        <w:t xml:space="preserve">Commission </w:t>
      </w:r>
      <w:r w:rsidR="001E03CE">
        <w:t>will coordinate any regulatory activity with the</w:t>
      </w:r>
      <w:r w:rsidR="001E03CE" w:rsidRPr="00DC1EAF">
        <w:t xml:space="preserve"> professional </w:t>
      </w:r>
      <w:r w:rsidR="001E03CE">
        <w:t>body or other regulator</w:t>
      </w:r>
      <w:r w:rsidR="00BA2BA5">
        <w:t>,</w:t>
      </w:r>
      <w:r w:rsidR="001E03CE">
        <w:t xml:space="preserve"> as appropriate</w:t>
      </w:r>
      <w:r w:rsidR="00BA2BA5">
        <w:t>,</w:t>
      </w:r>
      <w:r w:rsidR="001E03CE">
        <w:t xml:space="preserve"> to ensure there is no duplication and manage any overlapping areas of regulation.</w:t>
      </w:r>
      <w:r w:rsidR="00632F4A">
        <w:t xml:space="preserve"> </w:t>
      </w:r>
      <w:r w:rsidR="000B4F4F">
        <w:t>If a professional is found not to have complied with their own professional standards</w:t>
      </w:r>
      <w:r w:rsidR="00092BD3">
        <w:t xml:space="preserve"> in providing NDIS supports or services</w:t>
      </w:r>
      <w:r w:rsidR="000B4F4F">
        <w:t xml:space="preserve">, they may also have </w:t>
      </w:r>
      <w:r w:rsidR="00331D20">
        <w:t xml:space="preserve">breached </w:t>
      </w:r>
      <w:r w:rsidR="000B4F4F">
        <w:t xml:space="preserve">the NDIS </w:t>
      </w:r>
      <w:r w:rsidR="00537DEC">
        <w:t>Code of Conduct</w:t>
      </w:r>
      <w:r w:rsidR="000B4F4F">
        <w:t xml:space="preserve">. </w:t>
      </w:r>
    </w:p>
    <w:p w:rsidR="00336B7D" w:rsidRDefault="00336B7D" w:rsidP="00E63A1B">
      <w:r>
        <w:br w:type="page"/>
      </w:r>
    </w:p>
    <w:p w:rsidR="00D867C6" w:rsidRDefault="00D867C6" w:rsidP="008D10F5">
      <w:pPr>
        <w:pStyle w:val="Heading2"/>
      </w:pPr>
      <w:bookmarkStart w:id="20" w:name="_Toc482104024"/>
      <w:r>
        <w:lastRenderedPageBreak/>
        <w:t xml:space="preserve">How </w:t>
      </w:r>
      <w:r w:rsidR="00E5767C">
        <w:t xml:space="preserve">will </w:t>
      </w:r>
      <w:r w:rsidR="00552E72">
        <w:t xml:space="preserve">the NDIS </w:t>
      </w:r>
      <w:r w:rsidR="00537DEC">
        <w:t>Code of Conduct</w:t>
      </w:r>
      <w:r w:rsidR="00552E72">
        <w:t xml:space="preserve"> </w:t>
      </w:r>
      <w:r w:rsidR="00E5767C">
        <w:t>be applied?</w:t>
      </w:r>
      <w:bookmarkEnd w:id="20"/>
    </w:p>
    <w:p w:rsidR="00D867C6" w:rsidRDefault="00D867C6" w:rsidP="00E63A1B">
      <w:r w:rsidRPr="00705A01">
        <w:t xml:space="preserve">The </w:t>
      </w:r>
      <w:r>
        <w:t xml:space="preserve">legislation establishing the </w:t>
      </w:r>
      <w:r w:rsidR="00EE033D">
        <w:t>Commission</w:t>
      </w:r>
      <w:r w:rsidR="00D15EF7" w:rsidRPr="00705A01">
        <w:t xml:space="preserve"> </w:t>
      </w:r>
      <w:r>
        <w:t xml:space="preserve">will </w:t>
      </w:r>
      <w:r w:rsidRPr="00705A01">
        <w:t>require</w:t>
      </w:r>
      <w:r w:rsidR="004A5955">
        <w:t xml:space="preserve"> </w:t>
      </w:r>
      <w:r w:rsidRPr="00705A01">
        <w:t xml:space="preserve">providers and workers to </w:t>
      </w:r>
      <w:r>
        <w:t>comply with the standards and obligations contained in the Code</w:t>
      </w:r>
      <w:r w:rsidR="00703A93">
        <w:t xml:space="preserve"> of Conduct</w:t>
      </w:r>
      <w:r w:rsidRPr="00705A01">
        <w:t>.</w:t>
      </w:r>
    </w:p>
    <w:p w:rsidR="003D3286" w:rsidRDefault="00D867C6" w:rsidP="00E63A1B">
      <w:r>
        <w:t>Anyone will be able to make a complaint about NDIS funded supports</w:t>
      </w:r>
      <w:r w:rsidR="007F1FD6">
        <w:t>, including breache</w:t>
      </w:r>
      <w:r w:rsidR="008332F4">
        <w:t>s</w:t>
      </w:r>
      <w:r w:rsidR="007F1FD6">
        <w:t xml:space="preserve"> of the Code of Conduct</w:t>
      </w:r>
      <w:r w:rsidR="004A5955">
        <w:t>. This</w:t>
      </w:r>
      <w:r w:rsidR="00D15EF7">
        <w:t xml:space="preserve"> </w:t>
      </w:r>
      <w:r>
        <w:t>includ</w:t>
      </w:r>
      <w:r w:rsidR="004A5955">
        <w:t>es</w:t>
      </w:r>
      <w:r>
        <w:t xml:space="preserve"> participants, family members, </w:t>
      </w:r>
      <w:r w:rsidR="007F0D6E">
        <w:t xml:space="preserve">friends, providers, </w:t>
      </w:r>
      <w:r>
        <w:t>worker</w:t>
      </w:r>
      <w:r w:rsidR="00C723FF">
        <w:t>s</w:t>
      </w:r>
      <w:r w:rsidR="00AA686A">
        <w:t xml:space="preserve"> and</w:t>
      </w:r>
      <w:r>
        <w:t xml:space="preserve"> advocates.</w:t>
      </w:r>
      <w:r w:rsidR="00632F4A">
        <w:t xml:space="preserve"> </w:t>
      </w:r>
      <w:r w:rsidR="003D3286">
        <w:t xml:space="preserve">In the first instance, people should contact the relevant service provider to make complaints. </w:t>
      </w:r>
      <w:r w:rsidR="00EF24D5">
        <w:t>All providers are required to have complaints management systems in place and m</w:t>
      </w:r>
      <w:r w:rsidR="003D3286">
        <w:t>ost complaints can be quickly and effectively resolved with the relevant provider. In cases where the problem is not resolved by the relevant provider, or when the person does not feel comfortable talking to the provi</w:t>
      </w:r>
      <w:r w:rsidR="00EF24D5">
        <w:t>d</w:t>
      </w:r>
      <w:r w:rsidR="003D3286">
        <w:t xml:space="preserve">er about the </w:t>
      </w:r>
      <w:r w:rsidR="00EF24D5">
        <w:t>problem</w:t>
      </w:r>
      <w:r w:rsidR="003D3286">
        <w:t xml:space="preserve">, complaints should </w:t>
      </w:r>
      <w:r w:rsidR="00EF24D5">
        <w:t>be</w:t>
      </w:r>
      <w:r w:rsidR="003D3286">
        <w:t xml:space="preserve"> direct</w:t>
      </w:r>
      <w:r w:rsidR="00184C5B">
        <w:t>ed</w:t>
      </w:r>
      <w:r w:rsidR="003D3286">
        <w:t xml:space="preserve"> to the </w:t>
      </w:r>
      <w:r w:rsidR="00EE033D">
        <w:t>Commission</w:t>
      </w:r>
      <w:r w:rsidR="00EF24D5">
        <w:t>.</w:t>
      </w:r>
    </w:p>
    <w:p w:rsidR="00A34A5A" w:rsidRDefault="00A34A5A" w:rsidP="00E63A1B">
      <w:r>
        <w:t xml:space="preserve">The </w:t>
      </w:r>
      <w:r w:rsidR="00EE033D">
        <w:t>Commission</w:t>
      </w:r>
      <w:r>
        <w:t xml:space="preserve"> will operate with a </w:t>
      </w:r>
      <w:r w:rsidR="00147694">
        <w:t>‘</w:t>
      </w:r>
      <w:r>
        <w:t>no wrong door</w:t>
      </w:r>
      <w:r w:rsidR="00147694">
        <w:t>’</w:t>
      </w:r>
      <w:r>
        <w:t xml:space="preserve"> policy and any complaints outside of the</w:t>
      </w:r>
      <w:r w:rsidR="004239C8">
        <w:t xml:space="preserve"> s</w:t>
      </w:r>
      <w:r>
        <w:t>co</w:t>
      </w:r>
      <w:r w:rsidR="004239C8">
        <w:t>pe of</w:t>
      </w:r>
      <w:r>
        <w:t xml:space="preserve"> the </w:t>
      </w:r>
      <w:r w:rsidR="00147694">
        <w:t xml:space="preserve">Code of Conduct </w:t>
      </w:r>
      <w:r w:rsidR="00037412">
        <w:t xml:space="preserve">and Commission </w:t>
      </w:r>
      <w:r w:rsidR="00147694">
        <w:t>will be referred to the relevant agency.</w:t>
      </w:r>
    </w:p>
    <w:p w:rsidR="00D867C6" w:rsidRPr="00AF289A" w:rsidRDefault="00EF24D5" w:rsidP="00E63A1B">
      <w:r>
        <w:t>R</w:t>
      </w:r>
      <w:r w:rsidR="00092BD3">
        <w:t xml:space="preserve">egistered </w:t>
      </w:r>
      <w:r w:rsidR="00D867C6">
        <w:t xml:space="preserve">providers </w:t>
      </w:r>
      <w:r>
        <w:t xml:space="preserve">will also </w:t>
      </w:r>
      <w:r w:rsidR="007F0D6E">
        <w:t xml:space="preserve">be </w:t>
      </w:r>
      <w:r w:rsidR="007F0D6E" w:rsidRPr="00AF289A">
        <w:t xml:space="preserve">required </w:t>
      </w:r>
      <w:r w:rsidR="008332F4" w:rsidRPr="00AF289A">
        <w:t xml:space="preserve">to notify the </w:t>
      </w:r>
      <w:r w:rsidR="00BB5D54" w:rsidRPr="00AF289A">
        <w:t>Commission</w:t>
      </w:r>
      <w:r w:rsidR="008332F4" w:rsidRPr="00AF289A">
        <w:t xml:space="preserve"> of</w:t>
      </w:r>
      <w:r w:rsidR="00D867C6" w:rsidRPr="00AF289A">
        <w:t xml:space="preserve"> report</w:t>
      </w:r>
      <w:r w:rsidR="008332F4" w:rsidRPr="00AF289A">
        <w:t xml:space="preserve">able </w:t>
      </w:r>
      <w:r w:rsidR="00D867C6" w:rsidRPr="00AF289A">
        <w:t>incidents</w:t>
      </w:r>
      <w:r w:rsidR="004A5955" w:rsidRPr="00AF289A">
        <w:t>, including incidents</w:t>
      </w:r>
      <w:r w:rsidR="00D867C6" w:rsidRPr="00AF289A">
        <w:t xml:space="preserve"> involving abuse, neglect</w:t>
      </w:r>
      <w:r w:rsidR="00F5306F" w:rsidRPr="00AF289A">
        <w:t>, violence</w:t>
      </w:r>
      <w:r w:rsidR="00D867C6" w:rsidRPr="00AF289A">
        <w:t xml:space="preserve"> </w:t>
      </w:r>
      <w:r w:rsidR="007F0D6E" w:rsidRPr="00AF289A">
        <w:t>and/</w:t>
      </w:r>
      <w:r w:rsidR="00D867C6" w:rsidRPr="00AF289A">
        <w:t xml:space="preserve">or exploitation. The </w:t>
      </w:r>
      <w:r w:rsidR="00BB5D54" w:rsidRPr="00AF289A">
        <w:t>Commission</w:t>
      </w:r>
      <w:r w:rsidR="00D867C6" w:rsidRPr="00AF289A">
        <w:t xml:space="preserve"> will also have </w:t>
      </w:r>
      <w:r w:rsidR="003D3286" w:rsidRPr="00AF289A">
        <w:t>‘</w:t>
      </w:r>
      <w:r w:rsidR="00D867C6" w:rsidRPr="00AF289A">
        <w:t>own motion</w:t>
      </w:r>
      <w:r w:rsidR="003D3286" w:rsidRPr="00AF289A">
        <w:t>’</w:t>
      </w:r>
      <w:r w:rsidR="00D867C6" w:rsidRPr="00AF289A">
        <w:t xml:space="preserve"> powers to commence an investigation as a result of any information it receives. The </w:t>
      </w:r>
      <w:r w:rsidR="00BB5D54" w:rsidRPr="00AF289A">
        <w:t>Commission</w:t>
      </w:r>
      <w:r w:rsidR="00D867C6" w:rsidRPr="00AF289A">
        <w:t xml:space="preserve"> </w:t>
      </w:r>
      <w:r w:rsidR="00E5767C" w:rsidRPr="00AF289A">
        <w:t xml:space="preserve">may investigate and </w:t>
      </w:r>
      <w:r w:rsidR="00D867C6" w:rsidRPr="00AF289A">
        <w:t xml:space="preserve">will address </w:t>
      </w:r>
      <w:r w:rsidR="00E5767C" w:rsidRPr="00AF289A">
        <w:t>any issues</w:t>
      </w:r>
      <w:r w:rsidR="00D867C6" w:rsidRPr="00AF289A">
        <w:t xml:space="preserve"> which may indicate a breach of the Code </w:t>
      </w:r>
      <w:r w:rsidR="00092BD3" w:rsidRPr="00AF289A">
        <w:t xml:space="preserve">of Conduct </w:t>
      </w:r>
      <w:r w:rsidR="00D867C6" w:rsidRPr="00AF289A">
        <w:t xml:space="preserve">fairly and efficiently. </w:t>
      </w:r>
    </w:p>
    <w:p w:rsidR="00FA5350" w:rsidRPr="00AF289A" w:rsidRDefault="00FA5350" w:rsidP="00E63A1B">
      <w:r w:rsidRPr="00AF289A">
        <w:t xml:space="preserve">There may be circumstances where a worker is directed by </w:t>
      </w:r>
      <w:r w:rsidR="00D15EF7" w:rsidRPr="00AF289A">
        <w:t>a provider</w:t>
      </w:r>
      <w:r w:rsidRPr="00AF289A">
        <w:t xml:space="preserve"> to do something that may constitute a breach of the Code</w:t>
      </w:r>
      <w:r w:rsidR="00703A93">
        <w:t xml:space="preserve"> of Conduct</w:t>
      </w:r>
      <w:r w:rsidRPr="00AF289A">
        <w:t>.</w:t>
      </w:r>
      <w:r w:rsidR="00632F4A" w:rsidRPr="00AF289A">
        <w:t xml:space="preserve"> </w:t>
      </w:r>
      <w:r w:rsidRPr="00AF289A">
        <w:t xml:space="preserve">In such circumstances, the intention is to be able to consider the conduct of both </w:t>
      </w:r>
      <w:r w:rsidR="008C5F6F" w:rsidRPr="00AF289A">
        <w:t xml:space="preserve">the </w:t>
      </w:r>
      <w:r w:rsidRPr="00AF289A">
        <w:t xml:space="preserve">worker and </w:t>
      </w:r>
      <w:r w:rsidR="00D15EF7" w:rsidRPr="00AF289A">
        <w:t>the provider</w:t>
      </w:r>
      <w:r w:rsidRPr="00AF289A">
        <w:t xml:space="preserve"> against the requirements of the Code</w:t>
      </w:r>
      <w:r w:rsidR="00092BD3" w:rsidRPr="00AF289A">
        <w:t xml:space="preserve"> of Conduct</w:t>
      </w:r>
      <w:r w:rsidRPr="00AF289A">
        <w:t xml:space="preserve">. </w:t>
      </w:r>
    </w:p>
    <w:p w:rsidR="005D5185" w:rsidRDefault="00D867C6" w:rsidP="00E63A1B">
      <w:r w:rsidRPr="00AF289A">
        <w:t>If a provider is found to have breached the</w:t>
      </w:r>
      <w:r w:rsidR="005D5185" w:rsidRPr="00AF289A">
        <w:t xml:space="preserve"> Code</w:t>
      </w:r>
      <w:r w:rsidR="00703A93">
        <w:t xml:space="preserve"> of Conduct</w:t>
      </w:r>
      <w:r w:rsidRPr="00AF289A">
        <w:t xml:space="preserve">, the </w:t>
      </w:r>
      <w:r w:rsidR="00BB5D54" w:rsidRPr="00AF289A">
        <w:t>Commission</w:t>
      </w:r>
      <w:r>
        <w:t xml:space="preserve"> will be empowered to take a range of compliance and enforcement action</w:t>
      </w:r>
      <w:r w:rsidR="00F32D29">
        <w:t>s</w:t>
      </w:r>
      <w:r w:rsidR="007F0D6E" w:rsidRPr="00F84589">
        <w:t xml:space="preserve"> proportionate to the seriousness of </w:t>
      </w:r>
      <w:r w:rsidR="007F0D6E">
        <w:t>the</w:t>
      </w:r>
      <w:r w:rsidR="007F0D6E" w:rsidRPr="00F84589">
        <w:t xml:space="preserve"> </w:t>
      </w:r>
      <w:r w:rsidR="007F0D6E">
        <w:t>breach</w:t>
      </w:r>
      <w:r w:rsidR="007F0D6E" w:rsidRPr="00F84589">
        <w:t xml:space="preserve">. </w:t>
      </w:r>
      <w:r>
        <w:t xml:space="preserve">Such action may include </w:t>
      </w:r>
      <w:r w:rsidR="007F0D6E">
        <w:t xml:space="preserve">training and </w:t>
      </w:r>
      <w:r>
        <w:t>education</w:t>
      </w:r>
      <w:r w:rsidR="007F0D6E">
        <w:t>, warnings and directions f</w:t>
      </w:r>
      <w:r w:rsidR="007F0D6E" w:rsidRPr="00F84589">
        <w:t>or breaches of a less serious nature</w:t>
      </w:r>
      <w:r w:rsidR="007F0D6E">
        <w:t>. I</w:t>
      </w:r>
      <w:r>
        <w:t xml:space="preserve">n more serious cases, it may lead to a provider facing </w:t>
      </w:r>
      <w:r w:rsidR="007F0D6E">
        <w:t>c</w:t>
      </w:r>
      <w:r w:rsidR="007F0D6E" w:rsidRPr="00F84589">
        <w:t xml:space="preserve">ivil </w:t>
      </w:r>
      <w:r w:rsidR="007F0D6E">
        <w:t>p</w:t>
      </w:r>
      <w:r w:rsidR="007F0D6E" w:rsidRPr="00F84589">
        <w:t xml:space="preserve">enalties, </w:t>
      </w:r>
      <w:r w:rsidR="007F0D6E">
        <w:t>e</w:t>
      </w:r>
      <w:r w:rsidR="007F0D6E" w:rsidRPr="00F84589">
        <w:t xml:space="preserve">nforceable </w:t>
      </w:r>
      <w:r w:rsidR="007F0D6E">
        <w:t>u</w:t>
      </w:r>
      <w:r w:rsidR="007F0D6E" w:rsidRPr="00F84589">
        <w:t xml:space="preserve">ndertakings, </w:t>
      </w:r>
      <w:r w:rsidR="007F0D6E">
        <w:t>r</w:t>
      </w:r>
      <w:r w:rsidR="007F0D6E" w:rsidRPr="00F84589">
        <w:t xml:space="preserve">evocation of </w:t>
      </w:r>
      <w:r w:rsidR="007F0D6E">
        <w:t>r</w:t>
      </w:r>
      <w:r w:rsidR="007F0D6E" w:rsidRPr="00F84589">
        <w:t xml:space="preserve">egistration </w:t>
      </w:r>
      <w:r w:rsidR="007F0D6E">
        <w:t xml:space="preserve">or </w:t>
      </w:r>
      <w:r w:rsidR="00092BD3">
        <w:t>ban orders</w:t>
      </w:r>
      <w:r>
        <w:t>. Conduct involving individual workers</w:t>
      </w:r>
      <w:r w:rsidR="005D5185">
        <w:t xml:space="preserve"> may be taken up with the provider,</w:t>
      </w:r>
      <w:r>
        <w:t xml:space="preserve"> referred to their professional body</w:t>
      </w:r>
      <w:r w:rsidR="005D5185">
        <w:t>, and/or may trigger a</w:t>
      </w:r>
      <w:r w:rsidR="0083163F">
        <w:t xml:space="preserve"> re-assessment</w:t>
      </w:r>
      <w:r w:rsidR="005D5185">
        <w:t xml:space="preserve"> </w:t>
      </w:r>
      <w:r w:rsidR="0083163F">
        <w:t xml:space="preserve">of a worker’s </w:t>
      </w:r>
      <w:r w:rsidR="00037412">
        <w:t xml:space="preserve">NDIS </w:t>
      </w:r>
      <w:r w:rsidR="00703A93">
        <w:t>w</w:t>
      </w:r>
      <w:r w:rsidR="00037412">
        <w:t xml:space="preserve">orker </w:t>
      </w:r>
      <w:r w:rsidR="00703A93">
        <w:t>s</w:t>
      </w:r>
      <w:r w:rsidR="00037412">
        <w:t xml:space="preserve">creening </w:t>
      </w:r>
      <w:r w:rsidR="0083163F">
        <w:t xml:space="preserve">clearance to </w:t>
      </w:r>
      <w:r w:rsidR="000A79B6">
        <w:t>deliver services involving more than incidental contact under the NDIS.</w:t>
      </w:r>
    </w:p>
    <w:p w:rsidR="00D867C6" w:rsidRPr="00D867C6" w:rsidRDefault="005D5185" w:rsidP="00E63A1B">
      <w:r>
        <w:t>Where an alleged criminal act is involved, the matter will also be referred to the police.</w:t>
      </w:r>
    </w:p>
    <w:p w:rsidR="00D867C6" w:rsidRDefault="00D867C6" w:rsidP="00E63A1B">
      <w:r>
        <w:br w:type="page"/>
      </w:r>
    </w:p>
    <w:p w:rsidR="0088519F" w:rsidRDefault="00E0284A" w:rsidP="00B53BFA">
      <w:pPr>
        <w:pStyle w:val="Heading1"/>
      </w:pPr>
      <w:bookmarkStart w:id="21" w:name="_Toc476832135"/>
      <w:bookmarkStart w:id="22" w:name="_Toc476912227"/>
      <w:bookmarkStart w:id="23" w:name="_Toc476832136"/>
      <w:bookmarkStart w:id="24" w:name="_Toc476912228"/>
      <w:bookmarkStart w:id="25" w:name="_Toc476832137"/>
      <w:bookmarkStart w:id="26" w:name="_Toc476912229"/>
      <w:bookmarkStart w:id="27" w:name="_Toc476832138"/>
      <w:bookmarkStart w:id="28" w:name="_Toc476912230"/>
      <w:bookmarkStart w:id="29" w:name="_Toc476832139"/>
      <w:bookmarkStart w:id="30" w:name="_Toc476912231"/>
      <w:bookmarkStart w:id="31" w:name="_Toc476832140"/>
      <w:bookmarkStart w:id="32" w:name="_Toc476912232"/>
      <w:bookmarkStart w:id="33" w:name="_Toc482104025"/>
      <w:bookmarkEnd w:id="21"/>
      <w:bookmarkEnd w:id="22"/>
      <w:bookmarkEnd w:id="23"/>
      <w:bookmarkEnd w:id="24"/>
      <w:bookmarkEnd w:id="25"/>
      <w:bookmarkEnd w:id="26"/>
      <w:bookmarkEnd w:id="27"/>
      <w:bookmarkEnd w:id="28"/>
      <w:bookmarkEnd w:id="29"/>
      <w:bookmarkEnd w:id="30"/>
      <w:bookmarkEnd w:id="31"/>
      <w:bookmarkEnd w:id="32"/>
      <w:r w:rsidRPr="002A11FA">
        <w:lastRenderedPageBreak/>
        <w:t>Part 2</w:t>
      </w:r>
      <w:bookmarkEnd w:id="33"/>
    </w:p>
    <w:p w:rsidR="00D4024C" w:rsidRPr="00B53BFA" w:rsidRDefault="00D32F4C" w:rsidP="00B53BFA">
      <w:r>
        <w:t xml:space="preserve">The </w:t>
      </w:r>
      <w:r w:rsidR="00DC63F3">
        <w:t>scenarios</w:t>
      </w:r>
      <w:r w:rsidR="00E5767C">
        <w:t xml:space="preserve"> </w:t>
      </w:r>
      <w:r w:rsidR="000A79B6">
        <w:t>outlined in this Part provide examples of situations that might arise during service provision and how the Code of Conduct might be applied. They are meant to be illustrative rather than exhaustive.</w:t>
      </w:r>
      <w:r w:rsidR="00954501">
        <w:t xml:space="preserve"> The </w:t>
      </w:r>
      <w:r w:rsidR="00BB5D54">
        <w:t>Commission</w:t>
      </w:r>
      <w:r w:rsidR="00954501">
        <w:t xml:space="preserve"> will provide further guidance on how to comply with the expected requirements</w:t>
      </w:r>
      <w:r w:rsidR="000A79B6">
        <w:t xml:space="preserve"> once the Code of Conduct is finalised</w:t>
      </w:r>
      <w:r w:rsidR="00954501">
        <w:t>.</w:t>
      </w:r>
      <w:r w:rsidR="009014A6">
        <w:t xml:space="preserve"> All scenarios appearing in this paper are</w:t>
      </w:r>
      <w:r w:rsidR="009014A6" w:rsidRPr="008D10F5">
        <w:t xml:space="preserve"> fict</w:t>
      </w:r>
      <w:r w:rsidR="009014A6">
        <w:t>ional</w:t>
      </w:r>
      <w:r w:rsidR="009014A6" w:rsidRPr="008D10F5">
        <w:t xml:space="preserve">. Any resemblance to NDIS </w:t>
      </w:r>
      <w:r w:rsidR="009014A6">
        <w:t>participants, workers or providers</w:t>
      </w:r>
      <w:r w:rsidR="009014A6" w:rsidRPr="008D10F5">
        <w:t xml:space="preserve"> is purely coincidental.</w:t>
      </w:r>
      <w:bookmarkStart w:id="34" w:name="_Toc482024301"/>
      <w:bookmarkStart w:id="35" w:name="_Toc482026332"/>
      <w:bookmarkStart w:id="36" w:name="_Toc482087959"/>
      <w:bookmarkEnd w:id="34"/>
      <w:bookmarkEnd w:id="35"/>
      <w:bookmarkEnd w:id="36"/>
    </w:p>
    <w:p w:rsidR="0088519F" w:rsidRPr="00D90B05" w:rsidRDefault="00446E0E" w:rsidP="00D4024C">
      <w:pPr>
        <w:pStyle w:val="Heading2"/>
        <w:numPr>
          <w:ilvl w:val="1"/>
          <w:numId w:val="84"/>
        </w:numPr>
      </w:pPr>
      <w:bookmarkStart w:id="37" w:name="_Toc482104026"/>
      <w:r>
        <w:t>Promote</w:t>
      </w:r>
      <w:r w:rsidR="007C151F">
        <w:t xml:space="preserve"> individual rights to freedom of expression, self-determination and decision-making</w:t>
      </w:r>
      <w:bookmarkEnd w:id="37"/>
    </w:p>
    <w:p w:rsidR="0088519F" w:rsidRDefault="00D90B05" w:rsidP="008D10F5">
      <w:r>
        <w:t>This obligation includes</w:t>
      </w:r>
      <w:r w:rsidR="00954501">
        <w:t xml:space="preserve"> the following expectations</w:t>
      </w:r>
      <w:r>
        <w:t xml:space="preserve">: </w:t>
      </w:r>
    </w:p>
    <w:p w:rsidR="008B001C" w:rsidRDefault="008B001C" w:rsidP="00446E0E">
      <w:pPr>
        <w:pStyle w:val="ListParagraph"/>
        <w:numPr>
          <w:ilvl w:val="0"/>
          <w:numId w:val="80"/>
        </w:numPr>
      </w:pPr>
      <w:r>
        <w:t>Always treat people with disability with dignity and respect and value their contribution to society.</w:t>
      </w:r>
    </w:p>
    <w:p w:rsidR="0088519F" w:rsidRPr="006503E2" w:rsidRDefault="0088519F" w:rsidP="00446E0E">
      <w:pPr>
        <w:pStyle w:val="ListParagraph"/>
        <w:numPr>
          <w:ilvl w:val="0"/>
          <w:numId w:val="80"/>
        </w:numPr>
      </w:pPr>
      <w:r w:rsidRPr="006503E2">
        <w:t xml:space="preserve">Adhere to the rights, standards and </w:t>
      </w:r>
      <w:r w:rsidR="00D15EF7" w:rsidRPr="006503E2">
        <w:t xml:space="preserve">principles </w:t>
      </w:r>
      <w:r w:rsidRPr="006503E2">
        <w:t>underpinning the NDIS</w:t>
      </w:r>
      <w:r w:rsidR="00F87F2D">
        <w:t xml:space="preserve">, </w:t>
      </w:r>
      <w:r w:rsidR="00A45688">
        <w:t xml:space="preserve">and the </w:t>
      </w:r>
      <w:r w:rsidR="00A45688">
        <w:rPr>
          <w:i/>
        </w:rPr>
        <w:t>United Nations Convention on the Rights of Persons with Disabilities.</w:t>
      </w:r>
    </w:p>
    <w:p w:rsidR="0088519F" w:rsidRPr="006503E2" w:rsidRDefault="0088519F" w:rsidP="00446E0E">
      <w:pPr>
        <w:pStyle w:val="ListParagraph"/>
        <w:numPr>
          <w:ilvl w:val="0"/>
          <w:numId w:val="80"/>
        </w:numPr>
      </w:pPr>
      <w:r w:rsidRPr="006503E2">
        <w:t>Communicate in a form, language, and manner that enables people with disability</w:t>
      </w:r>
      <w:r w:rsidR="003E231D">
        <w:t>, and their carer where required,</w:t>
      </w:r>
      <w:r w:rsidRPr="006503E2">
        <w:t xml:space="preserve"> to understand the information provided and make known their </w:t>
      </w:r>
      <w:r w:rsidR="00216942" w:rsidRPr="006503E2">
        <w:t xml:space="preserve">feelings and </w:t>
      </w:r>
      <w:r w:rsidRPr="006503E2">
        <w:t>preferences.</w:t>
      </w:r>
    </w:p>
    <w:p w:rsidR="0088519F" w:rsidRPr="006503E2" w:rsidRDefault="0088519F" w:rsidP="00446E0E">
      <w:pPr>
        <w:pStyle w:val="ListParagraph"/>
        <w:numPr>
          <w:ilvl w:val="0"/>
          <w:numId w:val="80"/>
        </w:numPr>
      </w:pPr>
      <w:r w:rsidRPr="006503E2">
        <w:t xml:space="preserve">Take into account the expressed needs, values, and beliefs of people </w:t>
      </w:r>
      <w:r w:rsidR="00C50709">
        <w:t xml:space="preserve">with disability including those relating to </w:t>
      </w:r>
      <w:r w:rsidRPr="006503E2">
        <w:t>cultur</w:t>
      </w:r>
      <w:r w:rsidR="00C50709">
        <w:t>e</w:t>
      </w:r>
      <w:r w:rsidRPr="006503E2">
        <w:t>, religi</w:t>
      </w:r>
      <w:r w:rsidR="00C50709">
        <w:t>on,</w:t>
      </w:r>
      <w:r w:rsidRPr="006503E2">
        <w:t xml:space="preserve"> ethnic</w:t>
      </w:r>
      <w:r w:rsidR="00C50709">
        <w:t>ity</w:t>
      </w:r>
      <w:r w:rsidR="00446E0E">
        <w:t>, gender,</w:t>
      </w:r>
      <w:r w:rsidR="00C50709">
        <w:t xml:space="preserve"> identity</w:t>
      </w:r>
      <w:r w:rsidR="008B001C">
        <w:t>, age and disability</w:t>
      </w:r>
      <w:r w:rsidRPr="006503E2">
        <w:t>.</w:t>
      </w:r>
    </w:p>
    <w:p w:rsidR="0088519F" w:rsidRDefault="0088519F" w:rsidP="00E63A1B">
      <w:r w:rsidRPr="00E1038F">
        <w:t>NDIS supports</w:t>
      </w:r>
      <w:r w:rsidR="007C151F">
        <w:t xml:space="preserve"> and services</w:t>
      </w:r>
      <w:r w:rsidR="00D30AA8">
        <w:t xml:space="preserve"> </w:t>
      </w:r>
      <w:r w:rsidR="00A45688">
        <w:t>must place</w:t>
      </w:r>
      <w:r w:rsidRPr="00E1038F">
        <w:t xml:space="preserve"> people with disability at the centre of service delivery</w:t>
      </w:r>
      <w:r w:rsidR="00A9536D">
        <w:t>.</w:t>
      </w:r>
      <w:r w:rsidR="00A45688">
        <w:t xml:space="preserve"> All people with disability have the inherent right to freedom of expression and the right to make decisions about and exercise control over their own lives.</w:t>
      </w:r>
    </w:p>
    <w:p w:rsidR="0088519F" w:rsidRDefault="00A45688" w:rsidP="00E63A1B">
      <w:r>
        <w:t>It is a requirement that p</w:t>
      </w:r>
      <w:r w:rsidR="0088519F" w:rsidRPr="00E1038F">
        <w:t xml:space="preserve">eople with disability </w:t>
      </w:r>
      <w:r>
        <w:t>receive</w:t>
      </w:r>
      <w:r w:rsidRPr="00E1038F">
        <w:t xml:space="preserve"> </w:t>
      </w:r>
      <w:r w:rsidR="0088519F" w:rsidRPr="00E1038F">
        <w:t xml:space="preserve">appropriate information </w:t>
      </w:r>
      <w:r w:rsidR="00D90B05">
        <w:t xml:space="preserve">delivered in an accessible way </w:t>
      </w:r>
      <w:r w:rsidR="0088519F" w:rsidRPr="00E1038F">
        <w:t xml:space="preserve">to </w:t>
      </w:r>
      <w:r w:rsidR="0088519F">
        <w:t>enable</w:t>
      </w:r>
      <w:r w:rsidR="00632F4A">
        <w:t xml:space="preserve"> </w:t>
      </w:r>
      <w:r w:rsidR="00D90B05">
        <w:t xml:space="preserve">them </w:t>
      </w:r>
      <w:r w:rsidR="0088519F" w:rsidRPr="00E1038F">
        <w:t>to make choices about their supports.</w:t>
      </w:r>
      <w:r w:rsidR="00632F4A">
        <w:t xml:space="preserve"> </w:t>
      </w:r>
      <w:r w:rsidR="0088519F" w:rsidRPr="00E1038F">
        <w:t xml:space="preserve">In providing supports it is important to be open to reasonable requests from </w:t>
      </w:r>
      <w:r w:rsidR="007C151F">
        <w:t>people with disability</w:t>
      </w:r>
      <w:r w:rsidR="0088519F" w:rsidRPr="00E1038F">
        <w:t xml:space="preserve"> </w:t>
      </w:r>
      <w:r w:rsidR="00D30AA8" w:rsidRPr="00E1038F">
        <w:t>in order for</w:t>
      </w:r>
      <w:r w:rsidR="00D30AA8">
        <w:t xml:space="preserve"> supports and</w:t>
      </w:r>
      <w:r w:rsidR="00D30AA8" w:rsidRPr="00E1038F">
        <w:t xml:space="preserve"> services to be appropriate and sensitive to their needs</w:t>
      </w:r>
      <w:r w:rsidR="00D30AA8">
        <w:t>. Reasonable requests include</w:t>
      </w:r>
      <w:r w:rsidR="00B4287A">
        <w:t xml:space="preserve"> </w:t>
      </w:r>
      <w:r w:rsidR="00D30AA8">
        <w:t>correspondence</w:t>
      </w:r>
      <w:r w:rsidR="0088519F">
        <w:t xml:space="preserve"> in writing or</w:t>
      </w:r>
      <w:r w:rsidR="0088519F" w:rsidRPr="00E1038F">
        <w:t xml:space="preserve"> </w:t>
      </w:r>
      <w:r w:rsidR="00D30AA8">
        <w:t xml:space="preserve">services delivered by </w:t>
      </w:r>
      <w:r w:rsidR="0088519F" w:rsidRPr="00E1038F">
        <w:t>support worker</w:t>
      </w:r>
      <w:r w:rsidR="00D30AA8">
        <w:t>s of a certain gender.</w:t>
      </w:r>
    </w:p>
    <w:p w:rsidR="000D2DA1" w:rsidRDefault="00AD0A7A" w:rsidP="00147694">
      <w:r>
        <w:rPr>
          <w:lang w:val="en"/>
        </w:rPr>
        <w:t xml:space="preserve">To live free from discrimination is a fundamental human right. </w:t>
      </w:r>
      <w:r w:rsidR="00147694">
        <w:t>P</w:t>
      </w:r>
      <w:r w:rsidR="0088519F">
        <w:t xml:space="preserve">eople with disability </w:t>
      </w:r>
      <w:r w:rsidR="00D15EF7">
        <w:t xml:space="preserve">must </w:t>
      </w:r>
      <w:r w:rsidR="00C50709">
        <w:t xml:space="preserve">not </w:t>
      </w:r>
      <w:r w:rsidR="0088519F">
        <w:t xml:space="preserve">be </w:t>
      </w:r>
      <w:r w:rsidR="00147694">
        <w:t>discriminated against on the basis of race, ethnicity, disability, age, sexuality, gender identity, intersex status, or relationship status</w:t>
      </w:r>
      <w:r w:rsidR="00500687">
        <w:t>.</w:t>
      </w:r>
      <w:r w:rsidR="00C50709">
        <w:t xml:space="preserve"> </w:t>
      </w:r>
      <w:r w:rsidR="0088519F">
        <w:t xml:space="preserve">NDIS </w:t>
      </w:r>
      <w:r w:rsidR="00A9536D">
        <w:t xml:space="preserve">funded </w:t>
      </w:r>
      <w:r w:rsidR="0088519F">
        <w:t xml:space="preserve">workers and providers </w:t>
      </w:r>
      <w:r w:rsidR="00C50709">
        <w:t xml:space="preserve">need to </w:t>
      </w:r>
      <w:r w:rsidR="0088519F">
        <w:t xml:space="preserve">accommodate </w:t>
      </w:r>
      <w:r w:rsidR="00500687">
        <w:t xml:space="preserve">any requests relating to individual differences </w:t>
      </w:r>
      <w:r w:rsidR="0088519F">
        <w:t>as far as</w:t>
      </w:r>
      <w:r w:rsidR="00F32D29">
        <w:t xml:space="preserve"> </w:t>
      </w:r>
      <w:r w:rsidR="00500687">
        <w:t xml:space="preserve">possible </w:t>
      </w:r>
      <w:r w:rsidR="0088519F">
        <w:t>in</w:t>
      </w:r>
      <w:r w:rsidR="00D90B05">
        <w:t xml:space="preserve"> the</w:t>
      </w:r>
      <w:r w:rsidR="0088519F">
        <w:t xml:space="preserve"> course of delive</w:t>
      </w:r>
      <w:r w:rsidR="00D90B05">
        <w:t>ring</w:t>
      </w:r>
      <w:r w:rsidR="0088519F">
        <w:t xml:space="preserve"> NDIS supports</w:t>
      </w:r>
      <w:r w:rsidR="007C151F">
        <w:t xml:space="preserve"> and services</w:t>
      </w:r>
      <w:r w:rsidR="0088519F">
        <w:t>.</w:t>
      </w:r>
      <w:r w:rsidR="009D171F">
        <w:t xml:space="preserve"> </w:t>
      </w:r>
      <w:r w:rsidR="00A9536D">
        <w:t>P</w:t>
      </w:r>
      <w:r w:rsidR="0088519F">
        <w:t xml:space="preserve">roviders </w:t>
      </w:r>
      <w:r w:rsidR="00956879">
        <w:t xml:space="preserve">and workers </w:t>
      </w:r>
      <w:r w:rsidR="0088519F">
        <w:t>must</w:t>
      </w:r>
      <w:r w:rsidR="0088519F" w:rsidRPr="00DC1EAF">
        <w:t xml:space="preserve"> </w:t>
      </w:r>
      <w:r w:rsidR="00956879">
        <w:t>engage</w:t>
      </w:r>
      <w:r w:rsidR="00956879" w:rsidRPr="00DC1EAF">
        <w:t xml:space="preserve"> </w:t>
      </w:r>
      <w:r w:rsidR="0088519F" w:rsidRPr="00DC1EAF">
        <w:t xml:space="preserve">with </w:t>
      </w:r>
      <w:r w:rsidR="00D55556">
        <w:t>people with disability</w:t>
      </w:r>
      <w:r w:rsidR="00D55556" w:rsidRPr="00DC1EAF">
        <w:t xml:space="preserve"> </w:t>
      </w:r>
      <w:r w:rsidR="0088519F">
        <w:t>and their</w:t>
      </w:r>
      <w:r w:rsidR="0088519F" w:rsidRPr="000346E7">
        <w:t xml:space="preserve"> support</w:t>
      </w:r>
      <w:r w:rsidR="0088519F" w:rsidRPr="00DC1EAF">
        <w:t xml:space="preserve"> networks to </w:t>
      </w:r>
      <w:r w:rsidR="0088519F">
        <w:t>enable</w:t>
      </w:r>
      <w:r w:rsidR="0088519F" w:rsidRPr="00DC1EAF">
        <w:t xml:space="preserve"> them to </w:t>
      </w:r>
      <w:r w:rsidR="0088519F">
        <w:t xml:space="preserve">design the delivery of their </w:t>
      </w:r>
      <w:r w:rsidR="0088519F">
        <w:lastRenderedPageBreak/>
        <w:t>support</w:t>
      </w:r>
      <w:r w:rsidR="00A9536D">
        <w:t>s</w:t>
      </w:r>
      <w:r w:rsidR="0088519F">
        <w:t xml:space="preserve"> in a manner that is consistent with their </w:t>
      </w:r>
      <w:r w:rsidR="0088519F" w:rsidRPr="00E1038F">
        <w:t>values,</w:t>
      </w:r>
      <w:r w:rsidR="0088519F">
        <w:t xml:space="preserve"> culture</w:t>
      </w:r>
      <w:r w:rsidR="00C50709">
        <w:t>,</w:t>
      </w:r>
      <w:r w:rsidR="0088519F" w:rsidRPr="00E1038F">
        <w:t xml:space="preserve"> beliefs</w:t>
      </w:r>
      <w:r w:rsidR="00C50709" w:rsidRPr="00C50709">
        <w:t xml:space="preserve"> </w:t>
      </w:r>
      <w:r w:rsidR="00C50709" w:rsidRPr="00E1038F">
        <w:t>and</w:t>
      </w:r>
      <w:r w:rsidR="00C50709">
        <w:t xml:space="preserve"> identity</w:t>
      </w:r>
      <w:r w:rsidR="0088519F">
        <w:t>.</w:t>
      </w:r>
      <w:r w:rsidR="000D2DA1" w:rsidRPr="000D2DA1">
        <w:t xml:space="preserve"> </w:t>
      </w:r>
    </w:p>
    <w:p w:rsidR="000B2304" w:rsidRDefault="000D2DA1" w:rsidP="00147694">
      <w:pPr>
        <w:rPr>
          <w:noProof/>
        </w:rPr>
      </w:pPr>
      <w:r w:rsidRPr="00E1038F">
        <w:t>General principles guiding actions expected in the course of providing NDIS supports</w:t>
      </w:r>
      <w:r>
        <w:t xml:space="preserve"> and services</w:t>
      </w:r>
      <w:r w:rsidRPr="00E1038F">
        <w:t xml:space="preserve"> under this obligation include those which are set out in sections 4 and 5 of the </w:t>
      </w:r>
      <w:r w:rsidRPr="00E1038F">
        <w:rPr>
          <w:i/>
        </w:rPr>
        <w:t>National Disability Insurance Scheme Act 2013</w:t>
      </w:r>
      <w:r>
        <w:rPr>
          <w:i/>
        </w:rPr>
        <w:t>,</w:t>
      </w:r>
      <w:r>
        <w:t xml:space="preserve"> at Appendix </w:t>
      </w:r>
      <w:r w:rsidR="00316E75">
        <w:t>A</w:t>
      </w:r>
      <w:r>
        <w:t>.</w:t>
      </w:r>
      <w:r w:rsidR="00D82D84" w:rsidRPr="00D82D84">
        <w:rPr>
          <w:noProof/>
        </w:rPr>
        <w:t xml:space="preserve"> </w:t>
      </w:r>
    </w:p>
    <w:p w:rsidR="00056D93" w:rsidRDefault="00056D93" w:rsidP="00056D93">
      <w:pPr>
        <w:pBdr>
          <w:top w:val="single" w:sz="4" w:space="1" w:color="auto"/>
          <w:left w:val="single" w:sz="4" w:space="4" w:color="auto"/>
          <w:bottom w:val="single" w:sz="4" w:space="1" w:color="auto"/>
          <w:right w:val="single" w:sz="4" w:space="4" w:color="auto"/>
        </w:pBdr>
        <w:shd w:val="clear" w:color="auto" w:fill="65CAC8" w:themeFill="accent3" w:themeFillShade="BF"/>
        <w:rPr>
          <w:rFonts w:ascii="Cambria" w:hAnsi="Cambria"/>
          <w:b/>
          <w:sz w:val="28"/>
          <w:szCs w:val="28"/>
        </w:rPr>
      </w:pPr>
      <w:r>
        <w:rPr>
          <w:rFonts w:ascii="Cambria" w:hAnsi="Cambria"/>
          <w:b/>
          <w:sz w:val="28"/>
          <w:szCs w:val="28"/>
        </w:rPr>
        <w:t>Scenario</w:t>
      </w:r>
      <w:r w:rsidRPr="008D10F5">
        <w:rPr>
          <w:rFonts w:ascii="Cambria" w:hAnsi="Cambria"/>
          <w:b/>
          <w:sz w:val="28"/>
          <w:szCs w:val="28"/>
        </w:rPr>
        <w:t xml:space="preserve"> </w:t>
      </w:r>
      <w:r>
        <w:rPr>
          <w:rFonts w:ascii="Cambria" w:hAnsi="Cambria"/>
          <w:b/>
          <w:sz w:val="28"/>
          <w:szCs w:val="28"/>
        </w:rPr>
        <w:t>2.</w:t>
      </w:r>
      <w:r w:rsidRPr="008D10F5">
        <w:rPr>
          <w:rFonts w:ascii="Cambria" w:hAnsi="Cambria"/>
          <w:b/>
          <w:sz w:val="28"/>
          <w:szCs w:val="28"/>
        </w:rPr>
        <w:t>1</w:t>
      </w:r>
      <w:r>
        <w:rPr>
          <w:rFonts w:ascii="Cambria" w:hAnsi="Cambria"/>
          <w:b/>
          <w:sz w:val="28"/>
          <w:szCs w:val="28"/>
        </w:rPr>
        <w:t xml:space="preserve">.1 – Provider </w:t>
      </w:r>
    </w:p>
    <w:p w:rsidR="00056D93" w:rsidRDefault="00056D93" w:rsidP="00056D93">
      <w:pPr>
        <w:pBdr>
          <w:top w:val="single" w:sz="4" w:space="1" w:color="auto"/>
          <w:left w:val="single" w:sz="4" w:space="4" w:color="auto"/>
          <w:bottom w:val="single" w:sz="4" w:space="1" w:color="auto"/>
          <w:right w:val="single" w:sz="4" w:space="4" w:color="auto"/>
        </w:pBdr>
        <w:shd w:val="clear" w:color="auto" w:fill="65CAC8" w:themeFill="accent3" w:themeFillShade="BF"/>
      </w:pPr>
      <w:r w:rsidRPr="008D7E19">
        <w:t>Al, an NDIS participant</w:t>
      </w:r>
      <w:r>
        <w:t>,</w:t>
      </w:r>
      <w:r w:rsidRPr="008D7E19">
        <w:t xml:space="preserve"> purchased disability supports to </w:t>
      </w:r>
      <w:r>
        <w:t xml:space="preserve">help with his </w:t>
      </w:r>
      <w:r w:rsidRPr="008D7E19">
        <w:t xml:space="preserve">daily personal care. </w:t>
      </w:r>
      <w:r>
        <w:t xml:space="preserve">Respecting his religious beliefs, he asked his service provider to ensure the </w:t>
      </w:r>
      <w:r w:rsidRPr="008D7E19">
        <w:t>workers undertaking these activities were male</w:t>
      </w:r>
      <w:r>
        <w:t>. H</w:t>
      </w:r>
      <w:r w:rsidRPr="008D7E19">
        <w:t xml:space="preserve">owever, </w:t>
      </w:r>
      <w:r>
        <w:t xml:space="preserve">Al found that the majority of workers rostered on to support him were female and he did not feel comfortable accepting their support. </w:t>
      </w:r>
      <w:r w:rsidRPr="008D7E19">
        <w:t>This meant his personal care needs were left unattended, creating a great deal of distress for him and his family.</w:t>
      </w:r>
      <w:r>
        <w:t xml:space="preserve"> </w:t>
      </w:r>
    </w:p>
    <w:p w:rsidR="00056D93" w:rsidRDefault="00056D93" w:rsidP="00056D93">
      <w:pPr>
        <w:pBdr>
          <w:top w:val="single" w:sz="4" w:space="1" w:color="auto"/>
          <w:left w:val="single" w:sz="4" w:space="4" w:color="auto"/>
          <w:bottom w:val="single" w:sz="4" w:space="1" w:color="auto"/>
          <w:right w:val="single" w:sz="4" w:space="4" w:color="auto"/>
        </w:pBdr>
        <w:shd w:val="clear" w:color="auto" w:fill="65CAC8" w:themeFill="accent3" w:themeFillShade="BF"/>
      </w:pPr>
      <w:r w:rsidRPr="008D7E19">
        <w:t xml:space="preserve">Underlying the difficulty was that Al felt unheard, disrespected and described feeling a loss of dignity. This pattern continued for several months, even though Al and the family regularly communicated their distress to </w:t>
      </w:r>
      <w:r>
        <w:t xml:space="preserve">his </w:t>
      </w:r>
      <w:r w:rsidRPr="008D7E19">
        <w:t xml:space="preserve">service provider. </w:t>
      </w:r>
      <w:r>
        <w:t>With the encouragement</w:t>
      </w:r>
      <w:r w:rsidRPr="008D7E19">
        <w:t xml:space="preserve"> </w:t>
      </w:r>
      <w:r>
        <w:t>of</w:t>
      </w:r>
      <w:r w:rsidRPr="008D7E19">
        <w:t xml:space="preserve"> a family friend, Al formally lodged a complaint with the</w:t>
      </w:r>
      <w:r>
        <w:t xml:space="preserve"> Commission</w:t>
      </w:r>
      <w:r w:rsidRPr="008D7E19">
        <w:t xml:space="preserve">. </w:t>
      </w:r>
    </w:p>
    <w:p w:rsidR="00056D93" w:rsidRDefault="00056D93" w:rsidP="00056D93">
      <w:pPr>
        <w:pBdr>
          <w:top w:val="single" w:sz="4" w:space="1" w:color="auto"/>
          <w:left w:val="single" w:sz="4" w:space="4" w:color="auto"/>
          <w:bottom w:val="single" w:sz="4" w:space="1" w:color="auto"/>
          <w:right w:val="single" w:sz="4" w:space="4" w:color="auto"/>
        </w:pBdr>
        <w:shd w:val="clear" w:color="auto" w:fill="65CAC8" w:themeFill="accent3" w:themeFillShade="BF"/>
      </w:pPr>
      <w:r w:rsidRPr="008D7E19">
        <w:t xml:space="preserve">The </w:t>
      </w:r>
      <w:r w:rsidRPr="000B2304">
        <w:t>Commission</w:t>
      </w:r>
      <w:r w:rsidRPr="008D7E19">
        <w:t xml:space="preserve"> was able to facilitate a </w:t>
      </w:r>
      <w:r>
        <w:t>discussion</w:t>
      </w:r>
      <w:r w:rsidRPr="008D7E19">
        <w:t xml:space="preserve"> between the service provider, Al and his family.</w:t>
      </w:r>
      <w:r>
        <w:t xml:space="preserve"> </w:t>
      </w:r>
      <w:r w:rsidRPr="008D7E19">
        <w:t>All parties became better informed of each other’s needs</w:t>
      </w:r>
      <w:r>
        <w:t>.</w:t>
      </w:r>
      <w:r w:rsidRPr="008D7E19">
        <w:t xml:space="preserve"> </w:t>
      </w:r>
      <w:r>
        <w:t>The service provider explained</w:t>
      </w:r>
      <w:r w:rsidRPr="008D7E19">
        <w:t xml:space="preserve"> how difficulties in recruiting </w:t>
      </w:r>
      <w:r>
        <w:t>workers</w:t>
      </w:r>
      <w:r w:rsidRPr="008D7E19">
        <w:t xml:space="preserve"> impacted on the providers’ ability to provide gender specific support workers</w:t>
      </w:r>
      <w:r>
        <w:t xml:space="preserve"> at times</w:t>
      </w:r>
      <w:r w:rsidRPr="008D7E19">
        <w:t xml:space="preserve">. </w:t>
      </w:r>
      <w:r>
        <w:t>However, t</w:t>
      </w:r>
      <w:r w:rsidRPr="008D7E19">
        <w:t xml:space="preserve">he </w:t>
      </w:r>
      <w:r>
        <w:t>Commission</w:t>
      </w:r>
      <w:r w:rsidRPr="008D7E19">
        <w:t xml:space="preserve"> found </w:t>
      </w:r>
      <w:r>
        <w:t xml:space="preserve">Al’s request for male support workers to be reasonable and that </w:t>
      </w:r>
      <w:r w:rsidRPr="008D7E19">
        <w:t xml:space="preserve">the service provider had breached the </w:t>
      </w:r>
      <w:r>
        <w:t>Code of Conduct. T</w:t>
      </w:r>
      <w:r w:rsidRPr="008D7E19">
        <w:t>he provider was required to formally apologise to Al and his family</w:t>
      </w:r>
      <w:r>
        <w:t xml:space="preserve"> and establish processes to ensure male support workers were available to meet Al’s needs.</w:t>
      </w:r>
    </w:p>
    <w:p w:rsidR="00056D93" w:rsidRDefault="00056D93">
      <w:pPr>
        <w:spacing w:before="0" w:after="200"/>
        <w:ind w:left="0"/>
        <w:rPr>
          <w:noProof/>
        </w:rPr>
      </w:pPr>
      <w:r>
        <w:rPr>
          <w:noProof/>
        </w:rPr>
        <w:br w:type="page"/>
      </w:r>
    </w:p>
    <w:p w:rsidR="00056D93" w:rsidRDefault="00056D93" w:rsidP="007D4F66">
      <w:pPr>
        <w:pBdr>
          <w:top w:val="single" w:sz="4" w:space="1" w:color="auto"/>
          <w:left w:val="single" w:sz="4" w:space="4" w:color="auto"/>
          <w:bottom w:val="single" w:sz="4" w:space="1" w:color="auto"/>
          <w:right w:val="single" w:sz="4" w:space="4" w:color="auto"/>
        </w:pBdr>
        <w:shd w:val="clear" w:color="auto" w:fill="65CAC8" w:themeFill="accent3" w:themeFillShade="BF"/>
        <w:ind w:right="-2"/>
        <w:rPr>
          <w:rFonts w:ascii="Cambria" w:hAnsi="Cambria"/>
          <w:b/>
          <w:sz w:val="28"/>
          <w:szCs w:val="28"/>
        </w:rPr>
      </w:pPr>
      <w:r>
        <w:rPr>
          <w:rFonts w:ascii="Cambria" w:hAnsi="Cambria"/>
          <w:b/>
          <w:sz w:val="28"/>
          <w:szCs w:val="28"/>
        </w:rPr>
        <w:lastRenderedPageBreak/>
        <w:t>Scenario</w:t>
      </w:r>
      <w:r w:rsidRPr="008C5F6F">
        <w:rPr>
          <w:rFonts w:ascii="Cambria" w:hAnsi="Cambria"/>
          <w:b/>
          <w:sz w:val="28"/>
          <w:szCs w:val="28"/>
        </w:rPr>
        <w:t xml:space="preserve"> </w:t>
      </w:r>
      <w:r>
        <w:rPr>
          <w:rFonts w:ascii="Cambria" w:hAnsi="Cambria"/>
          <w:b/>
          <w:sz w:val="28"/>
          <w:szCs w:val="28"/>
        </w:rPr>
        <w:t>2.</w:t>
      </w:r>
      <w:r w:rsidRPr="008C5F6F">
        <w:rPr>
          <w:rFonts w:ascii="Cambria" w:hAnsi="Cambria"/>
          <w:b/>
          <w:sz w:val="28"/>
          <w:szCs w:val="28"/>
        </w:rPr>
        <w:t xml:space="preserve">1.2 – </w:t>
      </w:r>
      <w:r w:rsidRPr="008D10F5">
        <w:rPr>
          <w:rFonts w:ascii="Cambria" w:hAnsi="Cambria"/>
          <w:b/>
          <w:sz w:val="28"/>
          <w:szCs w:val="28"/>
        </w:rPr>
        <w:t>W</w:t>
      </w:r>
      <w:r w:rsidRPr="008C5F6F">
        <w:rPr>
          <w:rFonts w:ascii="Cambria" w:hAnsi="Cambria"/>
          <w:b/>
          <w:sz w:val="28"/>
          <w:szCs w:val="28"/>
        </w:rPr>
        <w:t>orker</w:t>
      </w:r>
    </w:p>
    <w:p w:rsidR="00056D93" w:rsidRDefault="00056D93" w:rsidP="007D4F66">
      <w:pPr>
        <w:pBdr>
          <w:top w:val="single" w:sz="4" w:space="1" w:color="auto"/>
          <w:left w:val="single" w:sz="4" w:space="4" w:color="auto"/>
          <w:bottom w:val="single" w:sz="4" w:space="1" w:color="auto"/>
          <w:right w:val="single" w:sz="4" w:space="4" w:color="auto"/>
        </w:pBdr>
        <w:shd w:val="clear" w:color="auto" w:fill="65CAC8" w:themeFill="accent3" w:themeFillShade="BF"/>
        <w:ind w:right="-2"/>
      </w:pPr>
      <w:r>
        <w:t>Juanita is deaf and communicates mostly using Auslan, her first language, and written English, her second language. She is 20 years old and has a goal to prepare for university studies. In her NDIS plan, she receives funding for services to help reach this goal. Juanita engages Education Ready to provide the relevant services. She informs them that she is deaf and requests that an Auslan Interpreter be engaged for any face-to-face meetings. Juanita is assigned Susan as her support worker and they arrange an initial appointment.</w:t>
      </w:r>
    </w:p>
    <w:p w:rsidR="00056D93" w:rsidRDefault="00056D93" w:rsidP="007D4F66">
      <w:pPr>
        <w:pBdr>
          <w:top w:val="single" w:sz="4" w:space="1" w:color="auto"/>
          <w:left w:val="single" w:sz="4" w:space="4" w:color="auto"/>
          <w:bottom w:val="single" w:sz="4" w:space="1" w:color="auto"/>
          <w:right w:val="single" w:sz="4" w:space="4" w:color="auto"/>
        </w:pBdr>
        <w:shd w:val="clear" w:color="auto" w:fill="65CAC8" w:themeFill="accent3" w:themeFillShade="BF"/>
        <w:ind w:right="-2"/>
      </w:pPr>
      <w:r>
        <w:t>Juanita attends the first appointment at Education Ready to find that an Auslan Interpreter is not present. Although Juanita would prefer an Interpreter be present, she also feels bad that she is asking for extra assistance and so she agrees to go ahead with the meeting as best they can.</w:t>
      </w:r>
    </w:p>
    <w:p w:rsidR="00056D93" w:rsidRDefault="00056D93" w:rsidP="007D4F66">
      <w:pPr>
        <w:pBdr>
          <w:top w:val="single" w:sz="4" w:space="1" w:color="auto"/>
          <w:left w:val="single" w:sz="4" w:space="4" w:color="auto"/>
          <w:bottom w:val="single" w:sz="4" w:space="1" w:color="auto"/>
          <w:right w:val="single" w:sz="4" w:space="4" w:color="auto"/>
        </w:pBdr>
        <w:shd w:val="clear" w:color="auto" w:fill="65CAC8" w:themeFill="accent3" w:themeFillShade="BF"/>
        <w:ind w:right="-2"/>
      </w:pPr>
      <w:r>
        <w:t xml:space="preserve">Juanita finds that without information provided in her first language, she cannot properly understand the differences between the service options offered to her. When pushed to choose a package, she agrees to the one Susan recommends without really understanding how it is more suited to her needs than the other options. She also experiences difficulties clearly communicating her preferences to Susan. Two days later, Juanita receives a service plan which she feels does not reflect her required services or the type of career she is interested in pursuing. Feeling dissatisfied with the service offered by Education Ready, Juanita emails the manager to make a complaint. </w:t>
      </w:r>
    </w:p>
    <w:p w:rsidR="00056D93" w:rsidRDefault="00056D93" w:rsidP="007D4F66">
      <w:pPr>
        <w:pBdr>
          <w:top w:val="single" w:sz="4" w:space="1" w:color="auto"/>
          <w:left w:val="single" w:sz="4" w:space="4" w:color="auto"/>
          <w:bottom w:val="single" w:sz="4" w:space="1" w:color="auto"/>
          <w:right w:val="single" w:sz="4" w:space="4" w:color="auto"/>
        </w:pBdr>
        <w:shd w:val="clear" w:color="auto" w:fill="65CAC8" w:themeFill="accent3" w:themeFillShade="BF"/>
        <w:ind w:right="-2"/>
      </w:pPr>
      <w:r>
        <w:t>The manager of the centre finds that Susan has not followed Education Ready’s guidelines for providing reasonable adjustments to support clients with disability. The manager quickly apologises to Juanita and assigns her a new support worker who has experience working with people who communicate using Auslan. Education Ready also provides additional training to Susan on diversity awareness and the processes they have in place for ensuring all clients’ needs are met.</w:t>
      </w:r>
    </w:p>
    <w:p w:rsidR="008C5279" w:rsidRDefault="008C5279" w:rsidP="00D82D84">
      <w:r>
        <w:br w:type="page"/>
      </w:r>
    </w:p>
    <w:p w:rsidR="00FB0882" w:rsidRDefault="003E231D" w:rsidP="00AF289A">
      <w:pPr>
        <w:pStyle w:val="Heading2"/>
      </w:pPr>
      <w:bookmarkStart w:id="38" w:name="_Toc476832143"/>
      <w:bookmarkStart w:id="39" w:name="_Toc476912235"/>
      <w:bookmarkStart w:id="40" w:name="_Toc482104027"/>
      <w:bookmarkEnd w:id="38"/>
      <w:bookmarkEnd w:id="39"/>
      <w:r>
        <w:lastRenderedPageBreak/>
        <w:t>Actively prevent</w:t>
      </w:r>
      <w:r w:rsidR="00F87F2D">
        <w:t xml:space="preserve"> all forms of violence, exploitation</w:t>
      </w:r>
      <w:r w:rsidR="00716291">
        <w:t>, neglect and abuse</w:t>
      </w:r>
      <w:bookmarkEnd w:id="40"/>
    </w:p>
    <w:p w:rsidR="00446E0E" w:rsidRDefault="00446E0E" w:rsidP="00446E0E">
      <w:r>
        <w:t xml:space="preserve">This obligation includes the following expectations: </w:t>
      </w:r>
    </w:p>
    <w:p w:rsidR="009F4409" w:rsidRPr="00F468A2" w:rsidRDefault="009F4409" w:rsidP="00446E0E">
      <w:pPr>
        <w:pStyle w:val="ListParagraph"/>
        <w:numPr>
          <w:ilvl w:val="0"/>
          <w:numId w:val="81"/>
        </w:numPr>
      </w:pPr>
      <w:r w:rsidRPr="00F468A2">
        <w:t xml:space="preserve">Providers and workers </w:t>
      </w:r>
      <w:r w:rsidR="008D1FA2" w:rsidRPr="00F468A2">
        <w:t>must</w:t>
      </w:r>
      <w:r w:rsidRPr="00F468A2">
        <w:t xml:space="preserve"> be committed to eliminating violence, exploitation, neglect and abuse against people with disability, including through their own actions</w:t>
      </w:r>
      <w:r w:rsidR="003E44EF" w:rsidRPr="00F468A2">
        <w:t>.</w:t>
      </w:r>
    </w:p>
    <w:p w:rsidR="003E44EF" w:rsidRPr="00F468A2" w:rsidRDefault="003E44EF" w:rsidP="00446E0E">
      <w:pPr>
        <w:pStyle w:val="ListParagraph"/>
        <w:numPr>
          <w:ilvl w:val="0"/>
          <w:numId w:val="81"/>
        </w:numPr>
      </w:pPr>
      <w:r w:rsidRPr="00F468A2">
        <w:t>Providers should have policies that define violence, exploitation, abuse and neglect and workers should familiarise themselves with such guidelines.</w:t>
      </w:r>
    </w:p>
    <w:p w:rsidR="003E44EF" w:rsidRPr="00F468A2" w:rsidRDefault="008C688F" w:rsidP="00446E0E">
      <w:pPr>
        <w:pStyle w:val="ListParagraph"/>
        <w:numPr>
          <w:ilvl w:val="0"/>
          <w:numId w:val="81"/>
        </w:numPr>
      </w:pPr>
      <w:r w:rsidRPr="00F468A2">
        <w:t xml:space="preserve">Providers and workers need to </w:t>
      </w:r>
      <w:r w:rsidR="003E44EF" w:rsidRPr="00F468A2">
        <w:t>ensure appropriate systems and procedures are in place and followed to</w:t>
      </w:r>
      <w:r w:rsidR="002D1D6C" w:rsidRPr="00F468A2">
        <w:t xml:space="preserve"> prevent violence, exploitation, neglect and abuse from occurring</w:t>
      </w:r>
      <w:r w:rsidR="003E44EF" w:rsidRPr="00F468A2">
        <w:t>.</w:t>
      </w:r>
      <w:r w:rsidR="002D1D6C" w:rsidRPr="00F468A2">
        <w:t xml:space="preserve"> </w:t>
      </w:r>
    </w:p>
    <w:p w:rsidR="008912A9" w:rsidRPr="00F468A2" w:rsidRDefault="00A55645" w:rsidP="00446E0E">
      <w:pPr>
        <w:pStyle w:val="ListParagraph"/>
        <w:numPr>
          <w:ilvl w:val="0"/>
          <w:numId w:val="81"/>
        </w:numPr>
      </w:pPr>
      <w:r w:rsidRPr="00F468A2">
        <w:t xml:space="preserve">Providers need to ensure their staff have </w:t>
      </w:r>
      <w:r w:rsidR="008912A9" w:rsidRPr="00F468A2">
        <w:t xml:space="preserve">appropriate </w:t>
      </w:r>
      <w:r w:rsidR="003E44EF" w:rsidRPr="00F468A2">
        <w:t xml:space="preserve">supervision and </w:t>
      </w:r>
      <w:r w:rsidR="002D1D6C" w:rsidRPr="00F468A2">
        <w:t xml:space="preserve">training </w:t>
      </w:r>
      <w:r w:rsidR="008912A9" w:rsidRPr="00F468A2">
        <w:t>to make sure workers are able to</w:t>
      </w:r>
      <w:r w:rsidR="002D1D6C" w:rsidRPr="00F468A2">
        <w:t xml:space="preserve"> </w:t>
      </w:r>
      <w:r w:rsidR="008912A9" w:rsidRPr="00F468A2">
        <w:t>identify, monitor</w:t>
      </w:r>
      <w:r w:rsidR="00915AC4" w:rsidRPr="00F468A2">
        <w:t xml:space="preserve"> </w:t>
      </w:r>
      <w:r w:rsidR="008912A9" w:rsidRPr="00F468A2">
        <w:t xml:space="preserve">and act when situations arise which could lead to harmful </w:t>
      </w:r>
      <w:r w:rsidR="00775B8D" w:rsidRPr="00F468A2">
        <w:t>incidents</w:t>
      </w:r>
      <w:r w:rsidR="002D1D6C" w:rsidRPr="00F468A2">
        <w:t>.</w:t>
      </w:r>
    </w:p>
    <w:p w:rsidR="003E44EF" w:rsidRPr="00F468A2" w:rsidRDefault="003E44EF" w:rsidP="00446E0E">
      <w:pPr>
        <w:pStyle w:val="ListParagraph"/>
        <w:numPr>
          <w:ilvl w:val="0"/>
          <w:numId w:val="81"/>
        </w:numPr>
      </w:pPr>
      <w:r w:rsidRPr="00F468A2">
        <w:t xml:space="preserve">Providers and workers </w:t>
      </w:r>
      <w:r w:rsidR="007A4307" w:rsidRPr="00F468A2">
        <w:t>must</w:t>
      </w:r>
      <w:r w:rsidRPr="00F468A2">
        <w:t xml:space="preserve"> report incidents of violence, exploitation, neglect and abuse to the Commission and/or any other authorities</w:t>
      </w:r>
      <w:r w:rsidR="00CB7F86" w:rsidRPr="00F468A2">
        <w:t xml:space="preserve">, including </w:t>
      </w:r>
      <w:r w:rsidRPr="00F468A2">
        <w:t>the police</w:t>
      </w:r>
      <w:r w:rsidR="00CB7F86" w:rsidRPr="00F468A2">
        <w:t>,</w:t>
      </w:r>
      <w:r w:rsidRPr="00F468A2">
        <w:t xml:space="preserve"> as appropriate.</w:t>
      </w:r>
    </w:p>
    <w:p w:rsidR="00CB66A8" w:rsidRDefault="00CB66A8" w:rsidP="00CB66A8">
      <w:pPr>
        <w:rPr>
          <w:lang w:val="en"/>
        </w:rPr>
      </w:pPr>
      <w:r>
        <w:t xml:space="preserve">People with disability can be at increased risk of violence, exploitation, neglect and abuse. This </w:t>
      </w:r>
      <w:r w:rsidR="008D1FA2">
        <w:t>is</w:t>
      </w:r>
      <w:r>
        <w:t xml:space="preserve"> due to a variety of reasons including </w:t>
      </w:r>
      <w:r w:rsidRPr="00FB0882">
        <w:rPr>
          <w:lang w:val="en"/>
        </w:rPr>
        <w:t xml:space="preserve">dependence on others for care and support, social isolation, </w:t>
      </w:r>
      <w:r>
        <w:rPr>
          <w:lang w:val="en"/>
        </w:rPr>
        <w:t xml:space="preserve">their </w:t>
      </w:r>
      <w:r w:rsidRPr="00FB0882">
        <w:rPr>
          <w:lang w:val="en"/>
        </w:rPr>
        <w:t>place of residence</w:t>
      </w:r>
      <w:r w:rsidRPr="006F78E6">
        <w:rPr>
          <w:lang w:val="en"/>
        </w:rPr>
        <w:t xml:space="preserve"> </w:t>
      </w:r>
      <w:r w:rsidR="007A4307">
        <w:rPr>
          <w:lang w:val="en"/>
        </w:rPr>
        <w:t>(</w:t>
      </w:r>
      <w:r w:rsidRPr="006F78E6">
        <w:rPr>
          <w:lang w:val="en"/>
        </w:rPr>
        <w:t>including shared living</w:t>
      </w:r>
      <w:r w:rsidRPr="00FB0882">
        <w:rPr>
          <w:lang w:val="en"/>
        </w:rPr>
        <w:t xml:space="preserve"> arrangements</w:t>
      </w:r>
      <w:r w:rsidR="007A4307">
        <w:rPr>
          <w:lang w:val="en"/>
        </w:rPr>
        <w:t>)</w:t>
      </w:r>
      <w:r w:rsidRPr="00FB0882">
        <w:rPr>
          <w:lang w:val="en"/>
        </w:rPr>
        <w:t>, lack of services and supports, and the nature of</w:t>
      </w:r>
      <w:r w:rsidR="007A4307">
        <w:rPr>
          <w:lang w:val="en"/>
        </w:rPr>
        <w:t xml:space="preserve"> their</w:t>
      </w:r>
      <w:r w:rsidRPr="00FB0882">
        <w:rPr>
          <w:lang w:val="en"/>
        </w:rPr>
        <w:t xml:space="preserve"> disability</w:t>
      </w:r>
      <w:r>
        <w:rPr>
          <w:lang w:val="en"/>
        </w:rPr>
        <w:t>,</w:t>
      </w:r>
      <w:r w:rsidRPr="00FB0882">
        <w:rPr>
          <w:lang w:val="en"/>
        </w:rPr>
        <w:t xml:space="preserve"> </w:t>
      </w:r>
      <w:r w:rsidR="007A4307">
        <w:rPr>
          <w:lang w:val="en"/>
        </w:rPr>
        <w:t>particularly those</w:t>
      </w:r>
      <w:r w:rsidRPr="00FB0882">
        <w:rPr>
          <w:lang w:val="en"/>
        </w:rPr>
        <w:t xml:space="preserve"> affect</w:t>
      </w:r>
      <w:r w:rsidR="007A4307">
        <w:rPr>
          <w:lang w:val="en"/>
        </w:rPr>
        <w:t>ing</w:t>
      </w:r>
      <w:r w:rsidRPr="00FB0882">
        <w:rPr>
          <w:lang w:val="en"/>
        </w:rPr>
        <w:t xml:space="preserve"> communicat</w:t>
      </w:r>
      <w:r>
        <w:rPr>
          <w:lang w:val="en"/>
        </w:rPr>
        <w:t>ion.</w:t>
      </w:r>
    </w:p>
    <w:p w:rsidR="007D4F66" w:rsidRDefault="00CB66A8" w:rsidP="00CB66A8">
      <w:pPr>
        <w:rPr>
          <w:rFonts w:cs="Arial"/>
        </w:rPr>
      </w:pPr>
      <w:r w:rsidRPr="00CB66A8">
        <w:rPr>
          <w:lang w:val="en"/>
        </w:rPr>
        <w:t xml:space="preserve">Recent inquiries, including the Commonwealth </w:t>
      </w:r>
      <w:r w:rsidRPr="00F468A2">
        <w:rPr>
          <w:i/>
          <w:lang w:val="en"/>
        </w:rPr>
        <w:t>Senate Inquiry Report into violence, abuse and neglect against people with disability in institutional and residential settings</w:t>
      </w:r>
      <w:r w:rsidR="00446E0E">
        <w:rPr>
          <w:i/>
          <w:lang w:val="en"/>
        </w:rPr>
        <w:t>,</w:t>
      </w:r>
      <w:r w:rsidRPr="00CB66A8">
        <w:rPr>
          <w:lang w:val="en"/>
        </w:rPr>
        <w:t xml:space="preserve"> and </w:t>
      </w:r>
      <w:r w:rsidR="008D1FA2" w:rsidRPr="009F50B0">
        <w:rPr>
          <w:rFonts w:cs="Arial"/>
        </w:rPr>
        <w:t>work being done in state</w:t>
      </w:r>
      <w:r w:rsidR="008D1FA2">
        <w:rPr>
          <w:rFonts w:cs="Arial"/>
        </w:rPr>
        <w:t>-</w:t>
      </w:r>
      <w:r w:rsidR="008D1FA2" w:rsidRPr="009F50B0">
        <w:rPr>
          <w:rFonts w:cs="Arial"/>
        </w:rPr>
        <w:t xml:space="preserve">based inquiries, </w:t>
      </w:r>
      <w:r w:rsidR="008D1FA2">
        <w:rPr>
          <w:lang w:val="en"/>
        </w:rPr>
        <w:t xml:space="preserve">confirm that people with disability are subject to </w:t>
      </w:r>
      <w:r w:rsidR="00993F1E">
        <w:t>violence, neglect and abuse</w:t>
      </w:r>
      <w:r w:rsidR="008D1FA2">
        <w:t xml:space="preserve"> </w:t>
      </w:r>
      <w:r w:rsidR="007A4307">
        <w:t xml:space="preserve">more </w:t>
      </w:r>
      <w:r w:rsidR="008D1FA2">
        <w:t>than other Australians</w:t>
      </w:r>
      <w:r w:rsidR="007A4307">
        <w:t>. Such inquiries also</w:t>
      </w:r>
      <w:r w:rsidR="00993F1E">
        <w:t xml:space="preserve"> </w:t>
      </w:r>
      <w:r w:rsidR="008D1FA2">
        <w:t>highlight</w:t>
      </w:r>
      <w:r w:rsidR="007A4307">
        <w:t xml:space="preserve"> that </w:t>
      </w:r>
      <w:r w:rsidR="00993F1E">
        <w:t>more can be done at all levels to address</w:t>
      </w:r>
      <w:r w:rsidR="007A4307">
        <w:t xml:space="preserve"> the risk of harm to people with disabili</w:t>
      </w:r>
      <w:r w:rsidR="00446E0E">
        <w:t>ty</w:t>
      </w:r>
      <w:r w:rsidR="00993F1E">
        <w:t xml:space="preserve">. </w:t>
      </w:r>
      <w:r w:rsidR="008D1FA2">
        <w:rPr>
          <w:rFonts w:cs="Arial"/>
        </w:rPr>
        <w:t xml:space="preserve">This includes </w:t>
      </w:r>
      <w:r w:rsidR="008D1FA2" w:rsidRPr="009F50B0">
        <w:rPr>
          <w:rFonts w:cs="Arial"/>
        </w:rPr>
        <w:t>providers adopt</w:t>
      </w:r>
      <w:r w:rsidR="008D1FA2">
        <w:rPr>
          <w:rFonts w:cs="Arial"/>
        </w:rPr>
        <w:t>ing</w:t>
      </w:r>
      <w:r w:rsidR="008D1FA2" w:rsidRPr="009F50B0">
        <w:rPr>
          <w:rFonts w:cs="Arial"/>
        </w:rPr>
        <w:t xml:space="preserve"> an individualised approach to support participant</w:t>
      </w:r>
      <w:r w:rsidR="008D1FA2">
        <w:rPr>
          <w:rFonts w:cs="Arial"/>
        </w:rPr>
        <w:t>s</w:t>
      </w:r>
      <w:r w:rsidR="008D1FA2" w:rsidRPr="009F50B0">
        <w:rPr>
          <w:rFonts w:cs="Arial"/>
        </w:rPr>
        <w:t xml:space="preserve"> and develop</w:t>
      </w:r>
      <w:r w:rsidR="008D1FA2">
        <w:rPr>
          <w:rFonts w:cs="Arial"/>
        </w:rPr>
        <w:t>ing</w:t>
      </w:r>
      <w:r w:rsidR="008D1FA2" w:rsidRPr="009F50B0">
        <w:rPr>
          <w:rFonts w:cs="Arial"/>
        </w:rPr>
        <w:t xml:space="preserve"> better ways to prevent, detect and respond to violence, </w:t>
      </w:r>
      <w:r w:rsidR="008D1FA2">
        <w:rPr>
          <w:rFonts w:cs="Arial"/>
        </w:rPr>
        <w:t xml:space="preserve">exploitation, </w:t>
      </w:r>
      <w:r w:rsidR="008D1FA2" w:rsidRPr="009F50B0">
        <w:rPr>
          <w:rFonts w:cs="Arial"/>
        </w:rPr>
        <w:t>neglect</w:t>
      </w:r>
      <w:r w:rsidR="008D1FA2">
        <w:rPr>
          <w:rFonts w:cs="Arial"/>
        </w:rPr>
        <w:t xml:space="preserve"> and abuse</w:t>
      </w:r>
      <w:r w:rsidR="008D1FA2" w:rsidRPr="009F50B0">
        <w:rPr>
          <w:rFonts w:cs="Arial"/>
        </w:rPr>
        <w:t>.</w:t>
      </w:r>
    </w:p>
    <w:p w:rsidR="007D4F66" w:rsidRDefault="007D4F66" w:rsidP="007D4F66">
      <w:r>
        <w:br w:type="page"/>
      </w:r>
    </w:p>
    <w:p w:rsidR="007D4F66" w:rsidRDefault="007D4F66" w:rsidP="007D4F66">
      <w:pPr>
        <w:pBdr>
          <w:top w:val="single" w:sz="4" w:space="1" w:color="auto"/>
          <w:left w:val="single" w:sz="4" w:space="4" w:color="auto"/>
          <w:bottom w:val="single" w:sz="4" w:space="1" w:color="auto"/>
          <w:right w:val="single" w:sz="4" w:space="4" w:color="auto"/>
        </w:pBdr>
        <w:shd w:val="clear" w:color="auto" w:fill="65CAC8" w:themeFill="accent3" w:themeFillShade="BF"/>
        <w:ind w:right="-2"/>
        <w:rPr>
          <w:rFonts w:ascii="Cambria" w:hAnsi="Cambria"/>
          <w:b/>
          <w:sz w:val="28"/>
          <w:szCs w:val="28"/>
        </w:rPr>
      </w:pPr>
      <w:r>
        <w:rPr>
          <w:rFonts w:ascii="Cambria" w:hAnsi="Cambria"/>
          <w:b/>
          <w:sz w:val="28"/>
          <w:szCs w:val="28"/>
        </w:rPr>
        <w:lastRenderedPageBreak/>
        <w:t>Scenario</w:t>
      </w:r>
      <w:r w:rsidRPr="008C5F6F">
        <w:rPr>
          <w:rFonts w:ascii="Cambria" w:hAnsi="Cambria"/>
          <w:b/>
          <w:sz w:val="28"/>
          <w:szCs w:val="28"/>
        </w:rPr>
        <w:t xml:space="preserve"> </w:t>
      </w:r>
      <w:r>
        <w:rPr>
          <w:rFonts w:ascii="Cambria" w:hAnsi="Cambria"/>
          <w:b/>
          <w:sz w:val="28"/>
          <w:szCs w:val="28"/>
        </w:rPr>
        <w:t>2.2</w:t>
      </w:r>
      <w:r w:rsidRPr="008C5F6F">
        <w:rPr>
          <w:rFonts w:ascii="Cambria" w:hAnsi="Cambria"/>
          <w:b/>
          <w:sz w:val="28"/>
          <w:szCs w:val="28"/>
        </w:rPr>
        <w:t>.</w:t>
      </w:r>
      <w:r>
        <w:rPr>
          <w:rFonts w:ascii="Cambria" w:hAnsi="Cambria"/>
          <w:b/>
          <w:sz w:val="28"/>
          <w:szCs w:val="28"/>
        </w:rPr>
        <w:t>1</w:t>
      </w:r>
      <w:r w:rsidRPr="008C5F6F">
        <w:rPr>
          <w:rFonts w:ascii="Cambria" w:hAnsi="Cambria"/>
          <w:b/>
          <w:sz w:val="28"/>
          <w:szCs w:val="28"/>
        </w:rPr>
        <w:t xml:space="preserve"> – </w:t>
      </w:r>
      <w:r>
        <w:rPr>
          <w:rFonts w:ascii="Cambria" w:hAnsi="Cambria"/>
          <w:b/>
          <w:sz w:val="28"/>
          <w:szCs w:val="28"/>
        </w:rPr>
        <w:t>Provider</w:t>
      </w:r>
    </w:p>
    <w:p w:rsidR="007D4F66" w:rsidRDefault="007D4F66" w:rsidP="007D4F66">
      <w:pPr>
        <w:pBdr>
          <w:top w:val="single" w:sz="4" w:space="1" w:color="auto"/>
          <w:left w:val="single" w:sz="4" w:space="4" w:color="auto"/>
          <w:bottom w:val="single" w:sz="4" w:space="1" w:color="auto"/>
          <w:right w:val="single" w:sz="4" w:space="4" w:color="auto"/>
        </w:pBdr>
        <w:shd w:val="clear" w:color="auto" w:fill="65CAC8" w:themeFill="accent3" w:themeFillShade="BF"/>
        <w:ind w:right="-2"/>
      </w:pPr>
      <w:r>
        <w:t>Disability Home Care provides 24 hour support to people with disability living in shared accommodation. They provide supports in a property where advocacy worker Ahmed has been engaged by one of the residents at the house to provide support on a legal matter unrelated to the NDIS. One day Ahmed visits the house to find two of the residents wrestling on the lounge room floor and another banging his head against the wall. There are two support workers in the kitchen at the far end of the house preparing the evening meal. After Ahmed and the two support workers calm the situation</w:t>
      </w:r>
      <w:r w:rsidRPr="005B1197">
        <w:t xml:space="preserve"> </w:t>
      </w:r>
      <w:r>
        <w:t>down, the support workers tell Ahmed that the residents often get rowdy when they are left alone but they have too many household chores to complete and cannot always be in the same room. Additionally, they feel unable to intervene if residents become highly agitated as there are only two staff members in attendance during the afternoon shift.</w:t>
      </w:r>
    </w:p>
    <w:p w:rsidR="007D4F66" w:rsidRDefault="007D4F66" w:rsidP="007D4F66">
      <w:pPr>
        <w:pBdr>
          <w:top w:val="single" w:sz="4" w:space="1" w:color="auto"/>
          <w:left w:val="single" w:sz="4" w:space="4" w:color="auto"/>
          <w:bottom w:val="single" w:sz="4" w:space="1" w:color="auto"/>
          <w:right w:val="single" w:sz="4" w:space="4" w:color="auto"/>
        </w:pBdr>
        <w:shd w:val="clear" w:color="auto" w:fill="65CAC8" w:themeFill="accent3" w:themeFillShade="BF"/>
        <w:ind w:right="-2"/>
      </w:pPr>
      <w:r>
        <w:t xml:space="preserve">Ahmed discusses the situation further with his client who tells him there are often violent incidents at the house. Ahmed contacts Disability Home Care to make a complaint. He is told they will investigate and will undertake any action required. After four weeks, there have been no changes to the staffing arrangements and Ahmed’s client tells him about another violent incident occurring in the house. </w:t>
      </w:r>
    </w:p>
    <w:p w:rsidR="007D4F66" w:rsidRDefault="007D4F66" w:rsidP="007D4F66">
      <w:pPr>
        <w:pBdr>
          <w:top w:val="single" w:sz="4" w:space="1" w:color="auto"/>
          <w:left w:val="single" w:sz="4" w:space="4" w:color="auto"/>
          <w:bottom w:val="single" w:sz="4" w:space="1" w:color="auto"/>
          <w:right w:val="single" w:sz="4" w:space="4" w:color="auto"/>
        </w:pBdr>
        <w:shd w:val="clear" w:color="auto" w:fill="65CAC8" w:themeFill="accent3" w:themeFillShade="BF"/>
        <w:ind w:right="-2"/>
      </w:pPr>
      <w:r>
        <w:t>Ahmed contacts the Commission anonymously to make a complaint. After the Commission investigates, they find Disability Home Care has failed to put systems in place to prevent violence and abuse in the home. Disability Home Care is directed to immediately increase the staffing levels in the home and to adequately train all their staff in best practice service provision to minimise the risk of violence occurring. For example, supporting residents to carry out daily chores, rather than the workers completing chores for them, increases residents’ control over their everyday lives and minimises the time residents are left unsupervised.</w:t>
      </w:r>
    </w:p>
    <w:p w:rsidR="007D4F66" w:rsidRDefault="007D4F66">
      <w:pPr>
        <w:spacing w:before="0" w:after="200"/>
        <w:ind w:left="0"/>
        <w:rPr>
          <w:rFonts w:ascii="Cambria" w:hAnsi="Cambria"/>
          <w:b/>
          <w:sz w:val="28"/>
          <w:szCs w:val="28"/>
        </w:rPr>
      </w:pPr>
      <w:r>
        <w:rPr>
          <w:rFonts w:ascii="Cambria" w:hAnsi="Cambria"/>
          <w:b/>
          <w:sz w:val="28"/>
          <w:szCs w:val="28"/>
        </w:rPr>
        <w:br w:type="page"/>
      </w:r>
    </w:p>
    <w:p w:rsidR="007D4F66" w:rsidRPr="008B7C56" w:rsidRDefault="007D4F66" w:rsidP="007D4F66">
      <w:pPr>
        <w:pBdr>
          <w:top w:val="single" w:sz="4" w:space="1" w:color="auto"/>
          <w:left w:val="single" w:sz="4" w:space="4" w:color="auto"/>
          <w:bottom w:val="single" w:sz="4" w:space="1" w:color="auto"/>
          <w:right w:val="single" w:sz="4" w:space="4" w:color="auto"/>
        </w:pBdr>
        <w:shd w:val="clear" w:color="auto" w:fill="65CAC8" w:themeFill="accent3" w:themeFillShade="BF"/>
        <w:rPr>
          <w:rFonts w:ascii="Cambria" w:hAnsi="Cambria"/>
          <w:b/>
          <w:sz w:val="28"/>
          <w:szCs w:val="28"/>
        </w:rPr>
      </w:pPr>
      <w:r>
        <w:rPr>
          <w:rFonts w:ascii="Cambria" w:hAnsi="Cambria"/>
          <w:b/>
          <w:sz w:val="28"/>
          <w:szCs w:val="28"/>
        </w:rPr>
        <w:lastRenderedPageBreak/>
        <w:t>Scenario</w:t>
      </w:r>
      <w:r w:rsidRPr="008C5F6F">
        <w:rPr>
          <w:rFonts w:ascii="Cambria" w:hAnsi="Cambria"/>
          <w:b/>
          <w:sz w:val="28"/>
          <w:szCs w:val="28"/>
        </w:rPr>
        <w:t xml:space="preserve"> </w:t>
      </w:r>
      <w:r>
        <w:rPr>
          <w:rFonts w:ascii="Cambria" w:hAnsi="Cambria"/>
          <w:b/>
          <w:sz w:val="28"/>
          <w:szCs w:val="28"/>
        </w:rPr>
        <w:t>2.2</w:t>
      </w:r>
      <w:r w:rsidRPr="008C5F6F">
        <w:rPr>
          <w:rFonts w:ascii="Cambria" w:hAnsi="Cambria"/>
          <w:b/>
          <w:sz w:val="28"/>
          <w:szCs w:val="28"/>
        </w:rPr>
        <w:t xml:space="preserve">.2 – </w:t>
      </w:r>
      <w:r w:rsidRPr="008D10F5">
        <w:rPr>
          <w:rFonts w:ascii="Cambria" w:hAnsi="Cambria"/>
          <w:b/>
          <w:sz w:val="28"/>
          <w:szCs w:val="28"/>
        </w:rPr>
        <w:t>W</w:t>
      </w:r>
      <w:r w:rsidRPr="008C5F6F">
        <w:rPr>
          <w:rFonts w:ascii="Cambria" w:hAnsi="Cambria"/>
          <w:b/>
          <w:sz w:val="28"/>
          <w:szCs w:val="28"/>
        </w:rPr>
        <w:t>orker</w:t>
      </w:r>
    </w:p>
    <w:p w:rsidR="007D4F66" w:rsidRDefault="007D4F66" w:rsidP="007D4F66">
      <w:pPr>
        <w:pBdr>
          <w:top w:val="single" w:sz="4" w:space="1" w:color="auto"/>
          <w:left w:val="single" w:sz="4" w:space="4" w:color="auto"/>
          <w:bottom w:val="single" w:sz="4" w:space="1" w:color="auto"/>
          <w:right w:val="single" w:sz="4" w:space="4" w:color="auto"/>
        </w:pBdr>
        <w:shd w:val="clear" w:color="auto" w:fill="65CAC8" w:themeFill="accent3" w:themeFillShade="BF"/>
      </w:pPr>
      <w:r>
        <w:t xml:space="preserve">Dut has intellectual and physical disability and has limited speech. He uses a communication board to talk to his support workers from A1 Support Centre. His new disability support worker Monique is proactive in making the communication board available when asking Dut for preferences. However, Monique often leaves Dut to complete an activity while she does other tasks and at these times Dut cannot make himself heard if he has a problem. </w:t>
      </w:r>
    </w:p>
    <w:p w:rsidR="007D4F66" w:rsidRDefault="007D4F66" w:rsidP="007D4F66">
      <w:pPr>
        <w:pBdr>
          <w:top w:val="single" w:sz="4" w:space="1" w:color="auto"/>
          <w:left w:val="single" w:sz="4" w:space="4" w:color="auto"/>
          <w:bottom w:val="single" w:sz="4" w:space="1" w:color="auto"/>
          <w:right w:val="single" w:sz="4" w:space="4" w:color="auto"/>
        </w:pBdr>
        <w:shd w:val="clear" w:color="auto" w:fill="65CAC8" w:themeFill="accent3" w:themeFillShade="BF"/>
      </w:pPr>
      <w:r>
        <w:t>When another support worker, Hien, arrives to relieve Monique she finds Dut very agitated sitting in the lounge room with the television on. He has thrown his communication board across the room and is visibly upset. Hien explains to Monique that Dut is frustrated because he cannot communicate any needs when she is out of the room and he only has the communication board available. Hien shows Monique a bell which she always leaves in Dut’s reach if she needs to leave the room.</w:t>
      </w:r>
    </w:p>
    <w:p w:rsidR="001859F2" w:rsidRDefault="001859F2">
      <w:pPr>
        <w:spacing w:before="0" w:after="200"/>
        <w:ind w:left="0"/>
        <w:rPr>
          <w:rFonts w:ascii="Georgia" w:eastAsiaTheme="majorEastAsia" w:hAnsi="Georgia" w:cstheme="majorBidi"/>
          <w:bCs/>
          <w:color w:val="005A70"/>
          <w:sz w:val="32"/>
          <w:szCs w:val="26"/>
        </w:rPr>
      </w:pPr>
      <w:r>
        <w:br w:type="page"/>
      </w:r>
    </w:p>
    <w:p w:rsidR="00D32F4C" w:rsidRDefault="0088519F" w:rsidP="00D32F4C">
      <w:pPr>
        <w:pStyle w:val="Heading2"/>
      </w:pPr>
      <w:bookmarkStart w:id="41" w:name="_Toc482104028"/>
      <w:r w:rsidRPr="005D5185">
        <w:lastRenderedPageBreak/>
        <w:t>Act with integrity, honesty and transparency</w:t>
      </w:r>
      <w:bookmarkEnd w:id="41"/>
    </w:p>
    <w:p w:rsidR="0088519F" w:rsidRDefault="00D32F4C" w:rsidP="00D32F4C">
      <w:bookmarkStart w:id="42" w:name="_GoBack"/>
      <w:bookmarkEnd w:id="42"/>
      <w:r>
        <w:t>This</w:t>
      </w:r>
      <w:r w:rsidR="00736DFC">
        <w:t xml:space="preserve"> obligation includes</w:t>
      </w:r>
      <w:r w:rsidR="00954501">
        <w:t xml:space="preserve"> the following expectations</w:t>
      </w:r>
      <w:r w:rsidR="00736DFC">
        <w:t xml:space="preserve">: </w:t>
      </w:r>
    </w:p>
    <w:p w:rsidR="0088519F" w:rsidRPr="002B6991" w:rsidRDefault="009D171F" w:rsidP="00446E0E">
      <w:pPr>
        <w:pStyle w:val="ListParagraph"/>
        <w:numPr>
          <w:ilvl w:val="0"/>
          <w:numId w:val="82"/>
        </w:numPr>
      </w:pPr>
      <w:r>
        <w:t xml:space="preserve">Providers </w:t>
      </w:r>
      <w:r w:rsidR="00A9536D">
        <w:t xml:space="preserve">and </w:t>
      </w:r>
      <w:r w:rsidR="0088519F" w:rsidRPr="002B6991">
        <w:t>worker</w:t>
      </w:r>
      <w:r>
        <w:t>s</w:t>
      </w:r>
      <w:r w:rsidR="0088519F" w:rsidRPr="002B6991">
        <w:t xml:space="preserve"> must only recommend </w:t>
      </w:r>
      <w:r w:rsidR="00A9536D">
        <w:t xml:space="preserve">and provide </w:t>
      </w:r>
      <w:r w:rsidR="0088519F" w:rsidRPr="002B6991">
        <w:t xml:space="preserve">supports </w:t>
      </w:r>
      <w:r w:rsidR="00D55556">
        <w:t xml:space="preserve">and services </w:t>
      </w:r>
      <w:r w:rsidR="0088519F" w:rsidRPr="002B6991">
        <w:t xml:space="preserve">that </w:t>
      </w:r>
      <w:r w:rsidR="00446E0E">
        <w:t>meet</w:t>
      </w:r>
      <w:r w:rsidR="0088519F" w:rsidRPr="002B6991">
        <w:t xml:space="preserve"> the needs of a person with disability.</w:t>
      </w:r>
    </w:p>
    <w:p w:rsidR="0088519F" w:rsidRPr="002B6991" w:rsidRDefault="0088519F" w:rsidP="00446E0E">
      <w:pPr>
        <w:pStyle w:val="ListParagraph"/>
        <w:numPr>
          <w:ilvl w:val="0"/>
          <w:numId w:val="82"/>
        </w:numPr>
      </w:pPr>
      <w:r w:rsidRPr="002B6991">
        <w:t>A worker must provide truthful information as to his or her qualifications, training or professional affiliations.</w:t>
      </w:r>
    </w:p>
    <w:p w:rsidR="0088519F" w:rsidRPr="002B6991" w:rsidRDefault="0088519F" w:rsidP="00446E0E">
      <w:pPr>
        <w:pStyle w:val="ListParagraph"/>
        <w:numPr>
          <w:ilvl w:val="0"/>
          <w:numId w:val="82"/>
        </w:numPr>
      </w:pPr>
      <w:r w:rsidRPr="002B6991">
        <w:t xml:space="preserve">A worker must not use his or her possession of a particular qualification to mislead or deceive people with disability or the public regarding his or her competence in a field of practice or ability to provide </w:t>
      </w:r>
      <w:r w:rsidR="00A9536D" w:rsidRPr="002B6991">
        <w:t>s</w:t>
      </w:r>
      <w:r w:rsidR="00A9536D">
        <w:t>upports</w:t>
      </w:r>
      <w:r w:rsidRPr="002B6991">
        <w:t>.</w:t>
      </w:r>
    </w:p>
    <w:p w:rsidR="0088519F" w:rsidRPr="002B6991" w:rsidRDefault="00664887" w:rsidP="00446E0E">
      <w:pPr>
        <w:pStyle w:val="ListParagraph"/>
        <w:numPr>
          <w:ilvl w:val="0"/>
          <w:numId w:val="82"/>
        </w:numPr>
      </w:pPr>
      <w:r>
        <w:t>Providers and</w:t>
      </w:r>
      <w:r w:rsidRPr="002B6991">
        <w:t xml:space="preserve"> </w:t>
      </w:r>
      <w:r w:rsidR="0088519F" w:rsidRPr="002B6991">
        <w:t>worker</w:t>
      </w:r>
      <w:r>
        <w:t>s</w:t>
      </w:r>
      <w:r w:rsidR="0088519F" w:rsidRPr="002B6991">
        <w:t xml:space="preserve"> must not make</w:t>
      </w:r>
      <w:r w:rsidR="00772AC7">
        <w:t xml:space="preserve"> false</w:t>
      </w:r>
      <w:r w:rsidR="0088519F" w:rsidRPr="002B6991">
        <w:t xml:space="preserve"> claims about the efficacy of </w:t>
      </w:r>
      <w:r w:rsidR="00772AC7">
        <w:t xml:space="preserve">their </w:t>
      </w:r>
      <w:r w:rsidR="00A9536D">
        <w:t>supports</w:t>
      </w:r>
      <w:r w:rsidR="00772AC7">
        <w:t>,</w:t>
      </w:r>
      <w:r w:rsidR="007644FE">
        <w:t xml:space="preserve"> services </w:t>
      </w:r>
      <w:r w:rsidR="00772AC7">
        <w:t>or</w:t>
      </w:r>
      <w:r w:rsidR="00772AC7" w:rsidRPr="002B6991" w:rsidDel="007644FE">
        <w:t xml:space="preserve"> </w:t>
      </w:r>
      <w:r w:rsidR="00772AC7">
        <w:t>products</w:t>
      </w:r>
      <w:r w:rsidR="0088519F" w:rsidRPr="002B6991">
        <w:t>.</w:t>
      </w:r>
    </w:p>
    <w:p w:rsidR="0088519F" w:rsidRPr="002B6991" w:rsidRDefault="000548A1" w:rsidP="00446E0E">
      <w:pPr>
        <w:pStyle w:val="ListParagraph"/>
        <w:numPr>
          <w:ilvl w:val="0"/>
          <w:numId w:val="82"/>
        </w:numPr>
      </w:pPr>
      <w:r>
        <w:t xml:space="preserve">Providers and </w:t>
      </w:r>
      <w:r w:rsidRPr="00E1038F">
        <w:t>worker</w:t>
      </w:r>
      <w:r>
        <w:t>s</w:t>
      </w:r>
      <w:r w:rsidRPr="00E1038F">
        <w:t xml:space="preserve"> must not ask for</w:t>
      </w:r>
      <w:r>
        <w:t xml:space="preserve">, </w:t>
      </w:r>
      <w:r w:rsidRPr="00E1038F">
        <w:t>accept</w:t>
      </w:r>
      <w:r>
        <w:t xml:space="preserve"> or provide </w:t>
      </w:r>
      <w:r w:rsidRPr="00E1038F">
        <w:t xml:space="preserve">any inducement, gift or hospitality that may affect or be seen to affect the way NDIS supports </w:t>
      </w:r>
      <w:r>
        <w:t xml:space="preserve">or services </w:t>
      </w:r>
      <w:r w:rsidRPr="00E1038F">
        <w:t xml:space="preserve">are provided. </w:t>
      </w:r>
      <w:r>
        <w:t>This includes a</w:t>
      </w:r>
      <w:r w:rsidR="0088519F" w:rsidRPr="002B6991">
        <w:t>s part of referral arrangements with other providers.</w:t>
      </w:r>
    </w:p>
    <w:p w:rsidR="0088519F" w:rsidRPr="00E1038F" w:rsidRDefault="00664887" w:rsidP="00E63A1B">
      <w:r>
        <w:t>Providers and</w:t>
      </w:r>
      <w:r w:rsidRPr="002B6991">
        <w:t xml:space="preserve"> worker</w:t>
      </w:r>
      <w:r>
        <w:t>s</w:t>
      </w:r>
      <w:r w:rsidRPr="002B6991">
        <w:t xml:space="preserve"> </w:t>
      </w:r>
      <w:r w:rsidR="0088519F" w:rsidRPr="002B6991">
        <w:t>must not ask</w:t>
      </w:r>
      <w:r w:rsidR="0077625C">
        <w:t xml:space="preserve"> for, or accept,</w:t>
      </w:r>
      <w:r w:rsidR="0088519F" w:rsidRPr="002B6991">
        <w:t xml:space="preserve"> </w:t>
      </w:r>
      <w:r w:rsidR="0077625C" w:rsidRPr="002B6991">
        <w:t xml:space="preserve">money or gifts </w:t>
      </w:r>
      <w:r w:rsidR="0077625C">
        <w:t xml:space="preserve">from </w:t>
      </w:r>
      <w:r w:rsidR="0088519F" w:rsidRPr="002B6991">
        <w:t>participants</w:t>
      </w:r>
      <w:r w:rsidR="00D55556">
        <w:t>, or other clients</w:t>
      </w:r>
      <w:r w:rsidR="003E231D">
        <w:t>, including carers</w:t>
      </w:r>
      <w:r w:rsidR="00D55556">
        <w:t>,</w:t>
      </w:r>
      <w:r w:rsidR="0088519F" w:rsidRPr="002B6991">
        <w:t xml:space="preserve"> that will benefit the worker directly or </w:t>
      </w:r>
      <w:r w:rsidR="00EF24D5" w:rsidRPr="002B6991">
        <w:t>indirectly.</w:t>
      </w:r>
      <w:r w:rsidR="00790C1A">
        <w:t xml:space="preserve"> </w:t>
      </w:r>
      <w:r w:rsidR="00EF24D5" w:rsidRPr="00E1038F">
        <w:t>In</w:t>
      </w:r>
      <w:r w:rsidR="0088519F" w:rsidRPr="00E1038F">
        <w:t xml:space="preserve"> </w:t>
      </w:r>
      <w:r w:rsidR="0088519F">
        <w:t xml:space="preserve">the course of </w:t>
      </w:r>
      <w:r w:rsidR="00D55556">
        <w:t>delivering</w:t>
      </w:r>
      <w:r w:rsidR="00D55556" w:rsidRPr="00E1038F">
        <w:t xml:space="preserve"> </w:t>
      </w:r>
      <w:r w:rsidR="0088519F" w:rsidRPr="00E1038F">
        <w:t>NDIS supports</w:t>
      </w:r>
      <w:r w:rsidR="00D55556">
        <w:t xml:space="preserve"> and services</w:t>
      </w:r>
      <w:r w:rsidR="0088519F" w:rsidRPr="00E1038F">
        <w:t xml:space="preserve">, </w:t>
      </w:r>
      <w:r>
        <w:t>providers and</w:t>
      </w:r>
      <w:r w:rsidR="0088519F" w:rsidRPr="00E1038F">
        <w:t xml:space="preserve"> worker</w:t>
      </w:r>
      <w:r>
        <w:t>s</w:t>
      </w:r>
      <w:r w:rsidR="0088519F" w:rsidRPr="00E1038F">
        <w:t xml:space="preserve"> </w:t>
      </w:r>
      <w:r>
        <w:t>are</w:t>
      </w:r>
      <w:r w:rsidRPr="00E1038F">
        <w:t xml:space="preserve"> </w:t>
      </w:r>
      <w:r w:rsidR="0088519F" w:rsidRPr="00E1038F">
        <w:t xml:space="preserve">expected to act with honesty and integrity </w:t>
      </w:r>
      <w:r w:rsidR="00D55556" w:rsidRPr="00E1038F">
        <w:t>at all times</w:t>
      </w:r>
      <w:r w:rsidR="00321E9A">
        <w:t xml:space="preserve">. This includes </w:t>
      </w:r>
      <w:r w:rsidR="0088519F" w:rsidRPr="00E1038F">
        <w:t>avoid</w:t>
      </w:r>
      <w:r w:rsidR="00321E9A">
        <w:t>ing</w:t>
      </w:r>
      <w:r w:rsidR="0088519F" w:rsidRPr="00E1038F">
        <w:t xml:space="preserve"> any actions or situations which are inconsistent with community standards and professional obligations. Th</w:t>
      </w:r>
      <w:r w:rsidR="00D15EF7">
        <w:t>e</w:t>
      </w:r>
      <w:r w:rsidR="0088519F" w:rsidRPr="00E1038F">
        <w:t xml:space="preserve"> </w:t>
      </w:r>
      <w:r w:rsidR="00D15EF7">
        <w:t xml:space="preserve">need to act with integrity, honesty and transparency </w:t>
      </w:r>
      <w:r w:rsidR="0088519F" w:rsidRPr="00E1038F">
        <w:t xml:space="preserve">underpins the Code </w:t>
      </w:r>
      <w:r w:rsidR="00446E0E">
        <w:t xml:space="preserve">of Conduct </w:t>
      </w:r>
      <w:r w:rsidR="0088519F" w:rsidRPr="00E1038F">
        <w:t>and is required in any consideration of conduct under any of the other standards.</w:t>
      </w:r>
      <w:r w:rsidR="00632F4A">
        <w:t xml:space="preserve"> </w:t>
      </w:r>
    </w:p>
    <w:p w:rsidR="0088519F" w:rsidRPr="00E1038F" w:rsidRDefault="00D15EF7" w:rsidP="00E63A1B">
      <w:r>
        <w:t>People with disability</w:t>
      </w:r>
      <w:r w:rsidR="000548A1">
        <w:t>, their family and carers</w:t>
      </w:r>
      <w:r w:rsidR="003E231D">
        <w:t>,</w:t>
      </w:r>
      <w:r>
        <w:t xml:space="preserve"> and the broader community</w:t>
      </w:r>
      <w:r w:rsidR="0088519F" w:rsidRPr="00E1038F">
        <w:t xml:space="preserve"> have a right to accurate and timely information about the </w:t>
      </w:r>
      <w:r w:rsidR="009D171F">
        <w:t xml:space="preserve">cost and </w:t>
      </w:r>
      <w:r w:rsidR="0088519F" w:rsidRPr="00E1038F">
        <w:t>efficacy of a support</w:t>
      </w:r>
      <w:r w:rsidR="00321E9A">
        <w:t>.</w:t>
      </w:r>
      <w:r w:rsidR="0088519F" w:rsidRPr="00E1038F">
        <w:t xml:space="preserve"> </w:t>
      </w:r>
      <w:r w:rsidR="00321E9A">
        <w:t>This includes</w:t>
      </w:r>
      <w:r w:rsidR="0088519F" w:rsidRPr="00E1038F">
        <w:t xml:space="preserve"> information which may assist them in making an informed decision, such as the qualifications, training or professional affiliations of a worker or provider.</w:t>
      </w:r>
    </w:p>
    <w:p w:rsidR="0088519F" w:rsidRPr="00E1038F" w:rsidRDefault="0088519F" w:rsidP="00E63A1B">
      <w:r w:rsidRPr="00E1038F">
        <w:t>This means that provider</w:t>
      </w:r>
      <w:r w:rsidR="00050ECE">
        <w:t>s</w:t>
      </w:r>
      <w:r w:rsidRPr="00E1038F">
        <w:t xml:space="preserve"> and workers must keep people with disability informed about support arrangements</w:t>
      </w:r>
      <w:r w:rsidR="00150E49">
        <w:t>,</w:t>
      </w:r>
      <w:r w:rsidRPr="00E1038F">
        <w:t xml:space="preserve"> and make clear the limits of their knowledge, including making reasonable checks to ensure</w:t>
      </w:r>
      <w:r w:rsidR="00EB44CD">
        <w:t xml:space="preserve"> the</w:t>
      </w:r>
      <w:r w:rsidRPr="00E1038F">
        <w:t xml:space="preserve"> information they give is accurate.</w:t>
      </w:r>
    </w:p>
    <w:p w:rsidR="0088519F" w:rsidRPr="00E1038F" w:rsidRDefault="0088519F" w:rsidP="00E63A1B">
      <w:r w:rsidRPr="00E1038F">
        <w:t>Where a conflict of interest arises,</w:t>
      </w:r>
      <w:r w:rsidR="00EF24D5">
        <w:t xml:space="preserve"> providers and</w:t>
      </w:r>
      <w:r w:rsidR="00D55556">
        <w:t xml:space="preserve"> </w:t>
      </w:r>
      <w:r w:rsidRPr="00E1038F">
        <w:t>worker</w:t>
      </w:r>
      <w:r w:rsidR="00EF24D5">
        <w:t>s are</w:t>
      </w:r>
      <w:r w:rsidRPr="00E1038F">
        <w:t xml:space="preserve"> expected to be open about the conflict, </w:t>
      </w:r>
      <w:r w:rsidR="00450403" w:rsidRPr="00E1038F">
        <w:t>declar</w:t>
      </w:r>
      <w:r w:rsidR="00450403">
        <w:t>e</w:t>
      </w:r>
      <w:r w:rsidR="00450403" w:rsidRPr="00E1038F">
        <w:t xml:space="preserve"> </w:t>
      </w:r>
      <w:r w:rsidRPr="00E1038F">
        <w:t>their interest, and be prepared to exclude themselves from providing NDIS supports</w:t>
      </w:r>
      <w:r w:rsidR="00050ECE">
        <w:t xml:space="preserve"> and services</w:t>
      </w:r>
      <w:r w:rsidRPr="00E1038F">
        <w:t xml:space="preserve">. </w:t>
      </w:r>
    </w:p>
    <w:p w:rsidR="00F33724" w:rsidRDefault="000548A1" w:rsidP="00E63A1B">
      <w:r>
        <w:t>P</w:t>
      </w:r>
      <w:r w:rsidR="0088519F" w:rsidRPr="00E1038F">
        <w:t xml:space="preserve">roviders </w:t>
      </w:r>
      <w:r w:rsidR="00EB67B8">
        <w:t xml:space="preserve">and workers </w:t>
      </w:r>
      <w:r>
        <w:t>must</w:t>
      </w:r>
      <w:r w:rsidRPr="00E1038F">
        <w:t xml:space="preserve"> </w:t>
      </w:r>
      <w:r w:rsidR="0088519F" w:rsidRPr="00E1038F">
        <w:t>place the interests and needs of participants first</w:t>
      </w:r>
      <w:r w:rsidR="00450403">
        <w:t>,</w:t>
      </w:r>
      <w:r w:rsidR="0088519F" w:rsidRPr="00E1038F">
        <w:t xml:space="preserve"> ahead of their own financial interests.</w:t>
      </w:r>
      <w:r w:rsidR="00632F4A">
        <w:t xml:space="preserve"> </w:t>
      </w:r>
      <w:r w:rsidR="0088519F" w:rsidRPr="00E1038F">
        <w:t xml:space="preserve">There are a number of ways in which providers </w:t>
      </w:r>
      <w:r w:rsidR="00EB67B8">
        <w:t xml:space="preserve">or workers </w:t>
      </w:r>
      <w:r w:rsidR="0088519F" w:rsidRPr="00E1038F">
        <w:t>may exploit</w:t>
      </w:r>
      <w:r w:rsidR="009D171F">
        <w:t xml:space="preserve"> people with disability they support</w:t>
      </w:r>
      <w:r w:rsidR="0088519F" w:rsidRPr="00E1038F">
        <w:t xml:space="preserve"> for financial </w:t>
      </w:r>
      <w:r w:rsidR="00EB67B8">
        <w:t xml:space="preserve">or other </w:t>
      </w:r>
      <w:r w:rsidR="0088519F" w:rsidRPr="00E1038F">
        <w:t xml:space="preserve">gain. The most obvious is in the supply of services, supports and </w:t>
      </w:r>
      <w:r w:rsidR="0088519F" w:rsidRPr="00E1038F">
        <w:lastRenderedPageBreak/>
        <w:t xml:space="preserve">equipment which are for purposes other than for the benefit of the participant. </w:t>
      </w:r>
      <w:r w:rsidR="00450403">
        <w:t>P</w:t>
      </w:r>
      <w:r w:rsidR="00D55556">
        <w:t>eople with disability</w:t>
      </w:r>
      <w:r w:rsidR="00D55556" w:rsidRPr="00E1038F">
        <w:t xml:space="preserve"> </w:t>
      </w:r>
      <w:r w:rsidR="0088519F" w:rsidRPr="00C84CED">
        <w:t>in situations of long term dependence</w:t>
      </w:r>
      <w:r w:rsidR="00450403" w:rsidRPr="00450403">
        <w:t xml:space="preserve"> </w:t>
      </w:r>
      <w:r w:rsidR="00450403">
        <w:t>are pa</w:t>
      </w:r>
      <w:r w:rsidR="00450403" w:rsidRPr="00E1038F">
        <w:t>rticularly vulnerable to this type of exploitation</w:t>
      </w:r>
      <w:r w:rsidR="0088519F" w:rsidRPr="00E1038F">
        <w:t>.</w:t>
      </w:r>
    </w:p>
    <w:p w:rsidR="007D4F66" w:rsidRDefault="007D4F66" w:rsidP="007D4F66">
      <w:pPr>
        <w:pBdr>
          <w:top w:val="single" w:sz="4" w:space="1" w:color="auto"/>
          <w:left w:val="single" w:sz="4" w:space="4" w:color="auto"/>
          <w:bottom w:val="single" w:sz="4" w:space="1" w:color="auto"/>
          <w:right w:val="single" w:sz="4" w:space="4" w:color="auto"/>
        </w:pBdr>
        <w:shd w:val="clear" w:color="auto" w:fill="65CAC8" w:themeFill="accent3" w:themeFillShade="BF"/>
        <w:rPr>
          <w:rFonts w:ascii="Cambria" w:hAnsi="Cambria"/>
          <w:b/>
          <w:sz w:val="28"/>
          <w:szCs w:val="28"/>
        </w:rPr>
      </w:pPr>
      <w:r>
        <w:rPr>
          <w:rFonts w:ascii="Cambria" w:hAnsi="Cambria"/>
          <w:b/>
          <w:sz w:val="28"/>
          <w:szCs w:val="28"/>
        </w:rPr>
        <w:t>Scenario</w:t>
      </w:r>
      <w:r w:rsidRPr="008D10F5">
        <w:rPr>
          <w:rFonts w:ascii="Cambria" w:hAnsi="Cambria"/>
          <w:b/>
          <w:sz w:val="28"/>
          <w:szCs w:val="28"/>
        </w:rPr>
        <w:t xml:space="preserve"> </w:t>
      </w:r>
      <w:r>
        <w:rPr>
          <w:rFonts w:ascii="Cambria" w:hAnsi="Cambria"/>
          <w:b/>
          <w:sz w:val="28"/>
          <w:szCs w:val="28"/>
        </w:rPr>
        <w:t>2.3</w:t>
      </w:r>
      <w:r w:rsidRPr="00CB67E9">
        <w:rPr>
          <w:rFonts w:ascii="Cambria" w:hAnsi="Cambria"/>
          <w:b/>
          <w:sz w:val="28"/>
          <w:szCs w:val="28"/>
        </w:rPr>
        <w:t>.1 – Provider</w:t>
      </w:r>
      <w:r>
        <w:rPr>
          <w:rFonts w:ascii="Cambria" w:hAnsi="Cambria"/>
          <w:b/>
          <w:sz w:val="28"/>
          <w:szCs w:val="28"/>
        </w:rPr>
        <w:t xml:space="preserve"> </w:t>
      </w:r>
    </w:p>
    <w:p w:rsidR="007D4F66" w:rsidRDefault="007D4F66" w:rsidP="007D4F66">
      <w:pPr>
        <w:pBdr>
          <w:top w:val="single" w:sz="4" w:space="1" w:color="auto"/>
          <w:left w:val="single" w:sz="4" w:space="4" w:color="auto"/>
          <w:bottom w:val="single" w:sz="4" w:space="1" w:color="auto"/>
          <w:right w:val="single" w:sz="4" w:space="4" w:color="auto"/>
        </w:pBdr>
        <w:shd w:val="clear" w:color="auto" w:fill="65CAC8" w:themeFill="accent3" w:themeFillShade="BF"/>
      </w:pPr>
      <w:r>
        <w:t>Kumi’s daughter, Akiko has cerebral palsy and has provision in her NDIS plan to receive occupational therapy supports. They visit OT Supports to discuss therapy options. The provider tells her that they can offer a new type of therapy, which hasn’t been used in Australia yet, but is providing very promising outcomes for children with cerebral palsy overseas. The provider gives Kumi some brochures about the therapy, which all have OT Supports branding on them. Kumi is excited to read that the new therapy can minimise symptoms of cerebral palsy so much that children are re</w:t>
      </w:r>
      <w:r>
        <w:noBreakHyphen/>
        <w:t xml:space="preserve">assessed as ‘cured’ of cerebral palsy. </w:t>
      </w:r>
    </w:p>
    <w:p w:rsidR="007D4F66" w:rsidRDefault="007D4F66" w:rsidP="007D4F66">
      <w:pPr>
        <w:pBdr>
          <w:top w:val="single" w:sz="4" w:space="1" w:color="auto"/>
          <w:left w:val="single" w:sz="4" w:space="4" w:color="auto"/>
          <w:bottom w:val="single" w:sz="4" w:space="1" w:color="auto"/>
          <w:right w:val="single" w:sz="4" w:space="4" w:color="auto"/>
        </w:pBdr>
        <w:shd w:val="clear" w:color="auto" w:fill="65CAC8" w:themeFill="accent3" w:themeFillShade="BF"/>
      </w:pPr>
      <w:r>
        <w:t>Kumi tells Akiko’s physiotherapist about the new therapy they are starting with OT Supports. The physiotherapist has not heard of the therapy and, after looking at the brochures, is concerned by the claim that it can ‘cure’ cerebral palsy. That night the physiotherapist does some research on the new therapy and finds that some small studies in the USA have found promising results for targeting some cerebral palsy symptoms. However, the therapy is yet to be adequately tested on enough people to be proven to be effective and it is unknown whether there are any adverse effects from the therapy. Additionally, the therapy has not been endorsed by any relevant Australian professional organisation. The physiotherapist is concerned by the claims OT Supports makes to their clients and sends the brochures to the Commission.</w:t>
      </w:r>
    </w:p>
    <w:p w:rsidR="007D4F66" w:rsidRDefault="007D4F66" w:rsidP="007D4F66">
      <w:pPr>
        <w:pBdr>
          <w:top w:val="single" w:sz="4" w:space="1" w:color="auto"/>
          <w:left w:val="single" w:sz="4" w:space="4" w:color="auto"/>
          <w:bottom w:val="single" w:sz="4" w:space="1" w:color="auto"/>
          <w:right w:val="single" w:sz="4" w:space="4" w:color="auto"/>
        </w:pBdr>
        <w:shd w:val="clear" w:color="auto" w:fill="65CAC8" w:themeFill="accent3" w:themeFillShade="BF"/>
      </w:pPr>
      <w:r>
        <w:t>The Commission investigates and finds that OT Supports’ brochures are misleading. As the therapy is not in line with good practice standards, the Commission rules that the therapy cannot be funded by the NDIS as a purchased support and also notifies the Australian Health Practitioner Regulation Agency (AHPRA). The Commission directs OT Supports to stop publishing the brochures and to discuss the risks and limitations on evidence for the therapy with their clients. The Commission also issues OT Supports with a breach of the Code of Conduct for providing misleading information to participants and refers the case to the Australian Competition and Consumer Commission. They also provide OT Supports with educational material about good practice standards in the NDIS.</w:t>
      </w:r>
    </w:p>
    <w:p w:rsidR="007D4F66" w:rsidRDefault="007D4F66">
      <w:pPr>
        <w:spacing w:before="0" w:after="200"/>
        <w:ind w:left="0"/>
      </w:pPr>
      <w:r>
        <w:br w:type="page"/>
      </w:r>
    </w:p>
    <w:p w:rsidR="007D4F66" w:rsidRDefault="007D4F66" w:rsidP="007D4F66">
      <w:pPr>
        <w:pBdr>
          <w:top w:val="single" w:sz="4" w:space="1" w:color="auto"/>
          <w:left w:val="single" w:sz="4" w:space="4" w:color="auto"/>
          <w:bottom w:val="single" w:sz="4" w:space="1" w:color="auto"/>
          <w:right w:val="single" w:sz="4" w:space="4" w:color="auto"/>
        </w:pBdr>
        <w:shd w:val="clear" w:color="auto" w:fill="65CAC8" w:themeFill="accent3" w:themeFillShade="BF"/>
        <w:rPr>
          <w:rFonts w:ascii="Cambria" w:hAnsi="Cambria"/>
          <w:b/>
          <w:sz w:val="28"/>
          <w:szCs w:val="28"/>
        </w:rPr>
      </w:pPr>
      <w:r>
        <w:rPr>
          <w:rFonts w:ascii="Cambria" w:hAnsi="Cambria"/>
          <w:b/>
          <w:sz w:val="28"/>
          <w:szCs w:val="28"/>
        </w:rPr>
        <w:lastRenderedPageBreak/>
        <w:t>Scenario</w:t>
      </w:r>
      <w:r w:rsidRPr="00CB67E9">
        <w:rPr>
          <w:rFonts w:ascii="Cambria" w:hAnsi="Cambria"/>
          <w:b/>
          <w:sz w:val="28"/>
          <w:szCs w:val="28"/>
        </w:rPr>
        <w:t xml:space="preserve"> </w:t>
      </w:r>
      <w:r>
        <w:rPr>
          <w:rFonts w:ascii="Cambria" w:hAnsi="Cambria"/>
          <w:b/>
          <w:sz w:val="28"/>
          <w:szCs w:val="28"/>
        </w:rPr>
        <w:t>2.3</w:t>
      </w:r>
      <w:r w:rsidRPr="00CB67E9">
        <w:rPr>
          <w:rFonts w:ascii="Cambria" w:hAnsi="Cambria"/>
          <w:b/>
          <w:sz w:val="28"/>
          <w:szCs w:val="28"/>
        </w:rPr>
        <w:t xml:space="preserve">.2 – </w:t>
      </w:r>
      <w:r>
        <w:rPr>
          <w:rFonts w:ascii="Cambria" w:hAnsi="Cambria"/>
          <w:b/>
          <w:sz w:val="28"/>
          <w:szCs w:val="28"/>
        </w:rPr>
        <w:t>W</w:t>
      </w:r>
      <w:r w:rsidRPr="00CB67E9">
        <w:rPr>
          <w:rFonts w:ascii="Cambria" w:hAnsi="Cambria"/>
          <w:b/>
          <w:sz w:val="28"/>
          <w:szCs w:val="28"/>
        </w:rPr>
        <w:t>orker</w:t>
      </w:r>
      <w:r>
        <w:rPr>
          <w:rFonts w:ascii="Cambria" w:hAnsi="Cambria"/>
          <w:b/>
          <w:sz w:val="28"/>
          <w:szCs w:val="28"/>
        </w:rPr>
        <w:t xml:space="preserve"> </w:t>
      </w:r>
    </w:p>
    <w:p w:rsidR="007D4F66" w:rsidRDefault="007D4F66" w:rsidP="007D4F66">
      <w:pPr>
        <w:pBdr>
          <w:top w:val="single" w:sz="4" w:space="1" w:color="auto"/>
          <w:left w:val="single" w:sz="4" w:space="4" w:color="auto"/>
          <w:bottom w:val="single" w:sz="4" w:space="1" w:color="auto"/>
          <w:right w:val="single" w:sz="4" w:space="4" w:color="auto"/>
        </w:pBdr>
        <w:shd w:val="clear" w:color="auto" w:fill="65CAC8" w:themeFill="accent3" w:themeFillShade="BF"/>
      </w:pPr>
      <w:r>
        <w:t>Jenny has</w:t>
      </w:r>
      <w:r w:rsidRPr="00E1038F">
        <w:t xml:space="preserve"> </w:t>
      </w:r>
      <w:r>
        <w:t xml:space="preserve">an intellectual and physical </w:t>
      </w:r>
      <w:r w:rsidRPr="00E1038F">
        <w:t xml:space="preserve">disability </w:t>
      </w:r>
      <w:r>
        <w:t xml:space="preserve">and lives in supported </w:t>
      </w:r>
      <w:r w:rsidRPr="00C91574">
        <w:t>disability accommodation with two other people with disability. She has high support needs and receives much of her support through Hall Disability Support,</w:t>
      </w:r>
      <w:r w:rsidRPr="00651E7D">
        <w:t xml:space="preserve"> where Mena has been her prima</w:t>
      </w:r>
      <w:r>
        <w:t>ry support worker for the last 12 months. Jenny enjoys her relationship with Mena and thinks of Mena as her friend.</w:t>
      </w:r>
    </w:p>
    <w:p w:rsidR="007D4F66" w:rsidRDefault="007D4F66" w:rsidP="007D4F66">
      <w:pPr>
        <w:pBdr>
          <w:top w:val="single" w:sz="4" w:space="1" w:color="auto"/>
          <w:left w:val="single" w:sz="4" w:space="4" w:color="auto"/>
          <w:bottom w:val="single" w:sz="4" w:space="1" w:color="auto"/>
          <w:right w:val="single" w:sz="4" w:space="4" w:color="auto"/>
        </w:pBdr>
        <w:shd w:val="clear" w:color="auto" w:fill="65CAC8" w:themeFill="accent3" w:themeFillShade="BF"/>
      </w:pPr>
      <w:r>
        <w:t xml:space="preserve">Jenny’s grandmother dies and leaves her a small inheritance. Jenny initiates many conversations with Mena about the money and what she could spend it on. </w:t>
      </w:r>
      <w:r w:rsidRPr="00E1038F">
        <w:t>M</w:t>
      </w:r>
      <w:r>
        <w:t>ena</w:t>
      </w:r>
      <w:r w:rsidRPr="00E1038F">
        <w:t xml:space="preserve"> tells </w:t>
      </w:r>
      <w:r>
        <w:t>Jenny</w:t>
      </w:r>
      <w:r w:rsidRPr="00E1038F">
        <w:t xml:space="preserve"> that </w:t>
      </w:r>
      <w:r>
        <w:t>she enjoys working with her, but she doesn’t make enough money to makes ends meet and will have to move on to other work unless she can get more money. Jenny offers to give her some of her inheritance, so Mena can keep working with her. Mena accepts the offer.</w:t>
      </w:r>
    </w:p>
    <w:p w:rsidR="007D4F66" w:rsidRDefault="007D4F66" w:rsidP="007D4F66">
      <w:pPr>
        <w:pBdr>
          <w:top w:val="single" w:sz="4" w:space="1" w:color="auto"/>
          <w:left w:val="single" w:sz="4" w:space="4" w:color="auto"/>
          <w:bottom w:val="single" w:sz="4" w:space="1" w:color="auto"/>
          <w:right w:val="single" w:sz="4" w:space="4" w:color="auto"/>
        </w:pBdr>
        <w:shd w:val="clear" w:color="auto" w:fill="65CAC8" w:themeFill="accent3" w:themeFillShade="BF"/>
      </w:pPr>
      <w:r>
        <w:t xml:space="preserve">Shuai is another support worker who works for a different provider, supporting another member of the household. She overhears Mena giving Jenny her bank account details and confronts them about it. Shuai tells Mena it is unethical to accept money from Jenny and tells Jenny not to give her any of her inheritance. Jenny says she can do what she likes with her own money and she wants to give it to Mena. Shuai contacts Hall Disability Support to complain about Mena’s conduct. </w:t>
      </w:r>
    </w:p>
    <w:p w:rsidR="007D4F66" w:rsidRPr="000B5235" w:rsidRDefault="007D4F66" w:rsidP="007D4F66">
      <w:pPr>
        <w:pBdr>
          <w:top w:val="single" w:sz="4" w:space="1" w:color="auto"/>
          <w:left w:val="single" w:sz="4" w:space="4" w:color="auto"/>
          <w:bottom w:val="single" w:sz="4" w:space="1" w:color="auto"/>
          <w:right w:val="single" w:sz="4" w:space="4" w:color="auto"/>
        </w:pBdr>
        <w:shd w:val="clear" w:color="auto" w:fill="65CAC8" w:themeFill="accent3" w:themeFillShade="BF"/>
      </w:pPr>
      <w:r w:rsidRPr="000B5235">
        <w:t xml:space="preserve">Hall Disability Support investigates the matter and finds that Jenny has transferred $2000 to Mena. They stand Mena down and direct her to return the money to Jenny. The provider reports the incident to the NDIS </w:t>
      </w:r>
      <w:r>
        <w:t>Commission</w:t>
      </w:r>
      <w:r w:rsidRPr="000B5235">
        <w:t xml:space="preserve"> who refers it to the relev</w:t>
      </w:r>
      <w:r>
        <w:t>ant worker screening unit to re</w:t>
      </w:r>
      <w:r>
        <w:noBreakHyphen/>
      </w:r>
      <w:r w:rsidRPr="000B5235">
        <w:t>assess Mena’s suitability to work with people with disability.</w:t>
      </w:r>
    </w:p>
    <w:p w:rsidR="0088519F" w:rsidRPr="00E1038F" w:rsidRDefault="0092364F" w:rsidP="00D82D84">
      <w:pPr>
        <w:ind w:left="0"/>
      </w:pPr>
      <w:r>
        <w:br w:type="page"/>
      </w:r>
    </w:p>
    <w:p w:rsidR="0088519F" w:rsidRPr="0088519F" w:rsidRDefault="0088519F" w:rsidP="008D10F5">
      <w:pPr>
        <w:pStyle w:val="Heading2"/>
      </w:pPr>
      <w:bookmarkStart w:id="43" w:name="_Toc482104029"/>
      <w:r w:rsidRPr="002B6991">
        <w:lastRenderedPageBreak/>
        <w:t>Provide supports in a safe and ethical manner with care and skill</w:t>
      </w:r>
      <w:bookmarkEnd w:id="43"/>
      <w:r w:rsidRPr="002B6991">
        <w:t xml:space="preserve"> </w:t>
      </w:r>
    </w:p>
    <w:p w:rsidR="000D06FF" w:rsidRDefault="000D06FF" w:rsidP="00F468A2">
      <w:r>
        <w:t xml:space="preserve">This obligation includes the following expectations: </w:t>
      </w:r>
    </w:p>
    <w:p w:rsidR="0088519F" w:rsidRPr="00E1038F" w:rsidRDefault="0088519F" w:rsidP="00446E0E">
      <w:pPr>
        <w:pStyle w:val="ListParagraph"/>
        <w:numPr>
          <w:ilvl w:val="0"/>
          <w:numId w:val="83"/>
        </w:numPr>
      </w:pPr>
      <w:r w:rsidRPr="00E1038F">
        <w:t xml:space="preserve">A provider or worker must maintain the necessary competence in </w:t>
      </w:r>
      <w:r w:rsidR="00664887">
        <w:t>the</w:t>
      </w:r>
      <w:r w:rsidRPr="00E1038F">
        <w:t xml:space="preserve"> </w:t>
      </w:r>
      <w:r w:rsidR="00664887">
        <w:t xml:space="preserve">types </w:t>
      </w:r>
      <w:r w:rsidRPr="00E1038F">
        <w:t>of supports and services</w:t>
      </w:r>
      <w:r w:rsidR="00664887">
        <w:t xml:space="preserve"> they provide.</w:t>
      </w:r>
    </w:p>
    <w:p w:rsidR="0088519F" w:rsidRDefault="0088519F" w:rsidP="00446E0E">
      <w:pPr>
        <w:pStyle w:val="ListParagraph"/>
        <w:numPr>
          <w:ilvl w:val="0"/>
          <w:numId w:val="83"/>
        </w:numPr>
      </w:pPr>
      <w:r w:rsidRPr="00E1038F">
        <w:t xml:space="preserve">A provider must offer reasonable supervision and take reasonable steps to ensure </w:t>
      </w:r>
      <w:r w:rsidR="00D55556">
        <w:t>workers</w:t>
      </w:r>
      <w:r w:rsidR="00D55556" w:rsidRPr="00E1038F">
        <w:t xml:space="preserve"> </w:t>
      </w:r>
      <w:r w:rsidRPr="00E1038F">
        <w:t>are competent and supported to perform their role.</w:t>
      </w:r>
    </w:p>
    <w:p w:rsidR="004F201C" w:rsidRPr="00E1038F" w:rsidRDefault="004F201C" w:rsidP="00446E0E">
      <w:pPr>
        <w:pStyle w:val="ListParagraph"/>
        <w:numPr>
          <w:ilvl w:val="0"/>
          <w:numId w:val="83"/>
        </w:numPr>
      </w:pPr>
      <w:r>
        <w:t>A provider must ensure workers have access to all equipment and resources appropriate to safely deliver supports or services.</w:t>
      </w:r>
    </w:p>
    <w:p w:rsidR="0088519F" w:rsidRDefault="0088519F" w:rsidP="00446E0E">
      <w:pPr>
        <w:pStyle w:val="ListParagraph"/>
        <w:numPr>
          <w:ilvl w:val="0"/>
          <w:numId w:val="83"/>
        </w:numPr>
      </w:pPr>
      <w:r w:rsidRPr="00E1038F">
        <w:t xml:space="preserve">A provider or worker must not provide supports of a type that is outside his or her expertise or training, or provide </w:t>
      </w:r>
      <w:r w:rsidR="009D171F">
        <w:t xml:space="preserve">supports or </w:t>
      </w:r>
      <w:r w:rsidRPr="00E1038F">
        <w:t>services that he or she is not qualified to provide.</w:t>
      </w:r>
    </w:p>
    <w:p w:rsidR="0088519F" w:rsidRPr="005D5185" w:rsidRDefault="0088519F" w:rsidP="00446E0E">
      <w:pPr>
        <w:pStyle w:val="ListParagraph"/>
        <w:numPr>
          <w:ilvl w:val="0"/>
          <w:numId w:val="83"/>
        </w:numPr>
      </w:pPr>
      <w:r w:rsidRPr="00E1038F">
        <w:t>A worker must not provide supports or services to people with disability while under the influence of alcohol or drugs.</w:t>
      </w:r>
    </w:p>
    <w:p w:rsidR="0088519F" w:rsidRPr="00E1038F" w:rsidRDefault="0088519F" w:rsidP="00E63A1B">
      <w:r w:rsidRPr="00E1038F">
        <w:t xml:space="preserve">When a </w:t>
      </w:r>
      <w:r w:rsidR="00BC4BDD">
        <w:t xml:space="preserve">person with disability </w:t>
      </w:r>
      <w:r w:rsidRPr="00E1038F">
        <w:t xml:space="preserve">seeks supports, they expect providers </w:t>
      </w:r>
      <w:r w:rsidR="00EB67B8">
        <w:t xml:space="preserve">and workers </w:t>
      </w:r>
      <w:r w:rsidRPr="00E1038F">
        <w:t>to have expertise in p</w:t>
      </w:r>
      <w:r>
        <w:t>roviding the relevant services.</w:t>
      </w:r>
      <w:r w:rsidRPr="00E1038F">
        <w:t xml:space="preserve"> It is essential that </w:t>
      </w:r>
      <w:r w:rsidR="00EB67B8">
        <w:t xml:space="preserve">providers </w:t>
      </w:r>
      <w:r w:rsidR="00736DFC">
        <w:t xml:space="preserve">and </w:t>
      </w:r>
      <w:r w:rsidRPr="00E1038F">
        <w:t>workers maintain competence in their field and recognise the limits of their competence.</w:t>
      </w:r>
    </w:p>
    <w:p w:rsidR="0088519F" w:rsidRDefault="0088519F" w:rsidP="00E63A1B">
      <w:r w:rsidRPr="00E1038F">
        <w:t>If a provider engages workers to provide NDIS funded supports</w:t>
      </w:r>
      <w:r w:rsidR="00D55556">
        <w:t xml:space="preserve"> or services</w:t>
      </w:r>
      <w:r w:rsidRPr="00E1038F">
        <w:t>, the</w:t>
      </w:r>
      <w:r w:rsidR="00EB67B8">
        <w:t xml:space="preserve"> provider is</w:t>
      </w:r>
      <w:r w:rsidRPr="00E1038F">
        <w:t xml:space="preserve"> required to ensure workers are offered reasonable supervision and to ensure workers are competent and qualified to provide the supports</w:t>
      </w:r>
      <w:r w:rsidR="004F201C">
        <w:t xml:space="preserve"> and have access to appropriate equipment and resources</w:t>
      </w:r>
      <w:r w:rsidRPr="00E1038F">
        <w:t xml:space="preserve">. </w:t>
      </w:r>
      <w:r w:rsidR="00D0760B">
        <w:t>This may include professional development through education and training, practice improvement and performance appraisal processes to continue to develop and improve practice.</w:t>
      </w:r>
    </w:p>
    <w:p w:rsidR="007D4F66" w:rsidRDefault="00BC4BDD" w:rsidP="00D82D84">
      <w:r>
        <w:t>W</w:t>
      </w:r>
      <w:r w:rsidR="0094503B" w:rsidRPr="00E1038F">
        <w:t>orker</w:t>
      </w:r>
      <w:r w:rsidR="00EB67B8">
        <w:t>s are</w:t>
      </w:r>
      <w:r w:rsidR="0094503B" w:rsidRPr="00E1038F">
        <w:t xml:space="preserve"> also prohibited from providing services or supports while</w:t>
      </w:r>
      <w:r w:rsidR="004F201C">
        <w:t xml:space="preserve"> </w:t>
      </w:r>
      <w:r w:rsidR="0094503B" w:rsidRPr="00E1038F">
        <w:t xml:space="preserve">under the influence of drugs or alcohol. Workers who are taking prescription drugs that may affect their ability to support participants are </w:t>
      </w:r>
      <w:r w:rsidR="00EB67B8">
        <w:t xml:space="preserve">required </w:t>
      </w:r>
      <w:r w:rsidR="0094503B" w:rsidRPr="00E1038F">
        <w:t>to obtain advice from the prescribing practitioner or dispensing pharmacist</w:t>
      </w:r>
      <w:r w:rsidR="0094503B">
        <w:t xml:space="preserve"> and declare it to their employer or </w:t>
      </w:r>
      <w:r w:rsidR="00664887">
        <w:t xml:space="preserve">the participant if </w:t>
      </w:r>
      <w:r w:rsidR="0094503B">
        <w:t xml:space="preserve">they are engaged directly by </w:t>
      </w:r>
      <w:r w:rsidR="00664887">
        <w:t>them</w:t>
      </w:r>
      <w:r w:rsidR="0094503B" w:rsidRPr="00E1038F">
        <w:t>.</w:t>
      </w:r>
      <w:r w:rsidR="00F71948">
        <w:t xml:space="preserve"> If advice from the </w:t>
      </w:r>
      <w:r w:rsidR="00F71948" w:rsidRPr="00E1038F">
        <w:t>prescribing practitioner or dispensing pharmacist</w:t>
      </w:r>
      <w:r w:rsidR="00F71948">
        <w:t xml:space="preserve"> indicates that their ability to work may be impaired, workers must not provide services or supports while their ability may be impaired.</w:t>
      </w:r>
    </w:p>
    <w:p w:rsidR="007D4F66" w:rsidRDefault="007D4F66" w:rsidP="007D4F66">
      <w:r>
        <w:br w:type="page"/>
      </w:r>
    </w:p>
    <w:p w:rsidR="007D4F66" w:rsidRDefault="007D4F66" w:rsidP="007D4F66">
      <w:pPr>
        <w:pBdr>
          <w:top w:val="single" w:sz="4" w:space="1" w:color="auto"/>
          <w:left w:val="single" w:sz="4" w:space="4" w:color="auto"/>
          <w:bottom w:val="single" w:sz="4" w:space="1" w:color="auto"/>
          <w:right w:val="single" w:sz="4" w:space="4" w:color="auto"/>
        </w:pBdr>
        <w:shd w:val="clear" w:color="auto" w:fill="65CAC8" w:themeFill="accent3" w:themeFillShade="BF"/>
        <w:rPr>
          <w:rFonts w:ascii="Cambria" w:hAnsi="Cambria"/>
          <w:b/>
          <w:sz w:val="28"/>
          <w:szCs w:val="28"/>
        </w:rPr>
      </w:pPr>
      <w:r>
        <w:rPr>
          <w:rFonts w:ascii="Cambria" w:hAnsi="Cambria"/>
          <w:b/>
          <w:sz w:val="28"/>
          <w:szCs w:val="28"/>
        </w:rPr>
        <w:lastRenderedPageBreak/>
        <w:t>Scenario</w:t>
      </w:r>
      <w:r w:rsidRPr="008D10F5">
        <w:rPr>
          <w:rFonts w:ascii="Cambria" w:hAnsi="Cambria"/>
          <w:b/>
          <w:sz w:val="28"/>
          <w:szCs w:val="28"/>
        </w:rPr>
        <w:t xml:space="preserve"> </w:t>
      </w:r>
      <w:r>
        <w:rPr>
          <w:rFonts w:ascii="Cambria" w:hAnsi="Cambria"/>
          <w:b/>
          <w:sz w:val="28"/>
          <w:szCs w:val="28"/>
        </w:rPr>
        <w:t>2.4</w:t>
      </w:r>
      <w:r w:rsidRPr="00CB67E9">
        <w:rPr>
          <w:rFonts w:ascii="Cambria" w:hAnsi="Cambria"/>
          <w:b/>
          <w:sz w:val="28"/>
          <w:szCs w:val="28"/>
        </w:rPr>
        <w:t xml:space="preserve">.1 – </w:t>
      </w:r>
      <w:r>
        <w:rPr>
          <w:rFonts w:ascii="Cambria" w:hAnsi="Cambria"/>
          <w:b/>
          <w:sz w:val="28"/>
          <w:szCs w:val="28"/>
        </w:rPr>
        <w:t>P</w:t>
      </w:r>
      <w:r w:rsidRPr="00CB67E9">
        <w:rPr>
          <w:rFonts w:ascii="Cambria" w:hAnsi="Cambria"/>
          <w:b/>
          <w:sz w:val="28"/>
          <w:szCs w:val="28"/>
        </w:rPr>
        <w:t>rovider</w:t>
      </w:r>
    </w:p>
    <w:p w:rsidR="007D4F66" w:rsidRDefault="007D4F66" w:rsidP="007D4F66">
      <w:pPr>
        <w:pBdr>
          <w:top w:val="single" w:sz="4" w:space="1" w:color="auto"/>
          <w:left w:val="single" w:sz="4" w:space="4" w:color="auto"/>
          <w:bottom w:val="single" w:sz="4" w:space="1" w:color="auto"/>
          <w:right w:val="single" w:sz="4" w:space="4" w:color="auto"/>
        </w:pBdr>
        <w:shd w:val="clear" w:color="auto" w:fill="65CAC8" w:themeFill="accent3" w:themeFillShade="BF"/>
      </w:pPr>
      <w:r w:rsidRPr="00651E7D">
        <w:t xml:space="preserve">Sabina is a wheelchair user and an NDIS participant. She purchases support from </w:t>
      </w:r>
      <w:r>
        <w:t>Informed Disability Care</w:t>
      </w:r>
      <w:r w:rsidRPr="00651E7D">
        <w:t xml:space="preserve"> to</w:t>
      </w:r>
      <w:r>
        <w:t xml:space="preserve"> assist her with community involvement and performing tasks outside her home, including shopping. One day Uta, a support worker from Informed Disability Care, collects Sabina in an Informed Disability Care van to take her to her weekly choir practice. </w:t>
      </w:r>
    </w:p>
    <w:p w:rsidR="007D4F66" w:rsidRDefault="007D4F66" w:rsidP="007D4F66">
      <w:pPr>
        <w:pBdr>
          <w:top w:val="single" w:sz="4" w:space="1" w:color="auto"/>
          <w:left w:val="single" w:sz="4" w:space="4" w:color="auto"/>
          <w:bottom w:val="single" w:sz="4" w:space="1" w:color="auto"/>
          <w:right w:val="single" w:sz="4" w:space="4" w:color="auto"/>
        </w:pBdr>
        <w:shd w:val="clear" w:color="auto" w:fill="65CAC8" w:themeFill="accent3" w:themeFillShade="BF"/>
      </w:pPr>
      <w:r>
        <w:t>While her wheelchair is being lifted into the van, the wheelchair lift gives way and the wheelchair falls and tips onto its side, with Sabina seated in it. Uta is unable to lift the wheelchair upright and calls an ambulance for assistance. Sabina does not sustain any significant physical injury but is very shaken by the incident.</w:t>
      </w:r>
    </w:p>
    <w:p w:rsidR="007D4F66" w:rsidRDefault="007D4F66" w:rsidP="007D4F66">
      <w:pPr>
        <w:pBdr>
          <w:top w:val="single" w:sz="4" w:space="1" w:color="auto"/>
          <w:left w:val="single" w:sz="4" w:space="4" w:color="auto"/>
          <w:bottom w:val="single" w:sz="4" w:space="1" w:color="auto"/>
          <w:right w:val="single" w:sz="4" w:space="4" w:color="auto"/>
        </w:pBdr>
        <w:shd w:val="clear" w:color="auto" w:fill="65CAC8" w:themeFill="accent3" w:themeFillShade="BF"/>
      </w:pPr>
      <w:r>
        <w:t>Sabina becomes too scared to use vehicle wheelchair lifts and cancels her support from Informed Disability Care. She tells her Local Area Coordinator she will stop attending community events that require riding in a vehicle, including her participation in the local choir. Her Local Area Coordinator is concerned by this and encourages Sabina to make a formal complaint to the Commission about the incident.</w:t>
      </w:r>
    </w:p>
    <w:p w:rsidR="007D4F66" w:rsidRDefault="007D4F66" w:rsidP="007D4F66">
      <w:pPr>
        <w:pBdr>
          <w:top w:val="single" w:sz="4" w:space="1" w:color="auto"/>
          <w:left w:val="single" w:sz="4" w:space="4" w:color="auto"/>
          <w:bottom w:val="single" w:sz="4" w:space="1" w:color="auto"/>
          <w:right w:val="single" w:sz="4" w:space="4" w:color="auto"/>
        </w:pBdr>
        <w:shd w:val="clear" w:color="auto" w:fill="65CAC8" w:themeFill="accent3" w:themeFillShade="BF"/>
      </w:pPr>
      <w:r>
        <w:t>The Commission investigates and discovers that the wheelchair lifts fitted to Informed Disability Care vehicles are not suitable for the type of wheelchair Sabina uses. They also find that at the time of the incident, Uta had not received any training on how to use this type of wheelchair lift, and had not used in-built safety features which could have prevented such an incident occurring. They also find she had not received any work safety training, including training on steps to take after an emergency situation.</w:t>
      </w:r>
    </w:p>
    <w:p w:rsidR="007D4F66" w:rsidRDefault="007D4F66" w:rsidP="007D4F66">
      <w:pPr>
        <w:pBdr>
          <w:top w:val="single" w:sz="4" w:space="1" w:color="auto"/>
          <w:left w:val="single" w:sz="4" w:space="4" w:color="auto"/>
          <w:bottom w:val="single" w:sz="4" w:space="1" w:color="auto"/>
          <w:right w:val="single" w:sz="4" w:space="4" w:color="auto"/>
        </w:pBdr>
        <w:shd w:val="clear" w:color="auto" w:fill="65CAC8" w:themeFill="accent3" w:themeFillShade="BF"/>
      </w:pPr>
      <w:r>
        <w:t xml:space="preserve">While investigating the incident, the Commission also finds Informed Disability Care has a number of other clients who also use wheelchairs which </w:t>
      </w:r>
      <w:r w:rsidRPr="00A45DED">
        <w:t>are</w:t>
      </w:r>
      <w:r>
        <w:t xml:space="preserve"> beyond the recommended weight limit of the wheelchair lifts fitted to their vehicles. Further, they frequently send out new support workers unsupervised to work with clients, before they have received adequate training.</w:t>
      </w:r>
    </w:p>
    <w:p w:rsidR="007D4F66" w:rsidRDefault="007D4F66" w:rsidP="007D4F66">
      <w:pPr>
        <w:pBdr>
          <w:top w:val="single" w:sz="4" w:space="1" w:color="auto"/>
          <w:left w:val="single" w:sz="4" w:space="4" w:color="auto"/>
          <w:bottom w:val="single" w:sz="4" w:space="1" w:color="auto"/>
          <w:right w:val="single" w:sz="4" w:space="4" w:color="auto"/>
        </w:pBdr>
        <w:shd w:val="clear" w:color="auto" w:fill="65CAC8" w:themeFill="accent3" w:themeFillShade="BF"/>
      </w:pPr>
      <w:r>
        <w:t>The Commission finds Informed Disability Care is putting both participants and workers at risk by not providing adequate equipment, training or supervision for their workers. To maintain their NDIS registration, Informed Disability Care is directed to upgrade the wheelchair lifts fitted to their fleet of vehicles and provide all its workers with work safety training. A condition is placed on Informed Disability Care’s registration that they not provide affected services until the direction has been met. No adverse findings are made against individual workers.</w:t>
      </w:r>
    </w:p>
    <w:p w:rsidR="007D4F66" w:rsidRDefault="007D4F66">
      <w:pPr>
        <w:spacing w:before="0" w:after="200"/>
        <w:ind w:left="0"/>
      </w:pPr>
      <w:r>
        <w:br w:type="page"/>
      </w:r>
    </w:p>
    <w:p w:rsidR="007D4F66" w:rsidRDefault="007D4F66" w:rsidP="007D4F66">
      <w:pPr>
        <w:pBdr>
          <w:top w:val="single" w:sz="4" w:space="1" w:color="auto"/>
          <w:left w:val="single" w:sz="4" w:space="4" w:color="auto"/>
          <w:bottom w:val="single" w:sz="4" w:space="1" w:color="auto"/>
          <w:right w:val="single" w:sz="4" w:space="4" w:color="auto"/>
        </w:pBdr>
        <w:shd w:val="clear" w:color="auto" w:fill="65CAC8" w:themeFill="accent3" w:themeFillShade="BF"/>
        <w:rPr>
          <w:rFonts w:ascii="Cambria" w:hAnsi="Cambria"/>
          <w:b/>
          <w:sz w:val="28"/>
          <w:szCs w:val="28"/>
        </w:rPr>
      </w:pPr>
      <w:r>
        <w:rPr>
          <w:rFonts w:ascii="Cambria" w:hAnsi="Cambria"/>
          <w:b/>
          <w:sz w:val="28"/>
          <w:szCs w:val="28"/>
        </w:rPr>
        <w:lastRenderedPageBreak/>
        <w:t>Scenario</w:t>
      </w:r>
      <w:r w:rsidRPr="008B7C56">
        <w:rPr>
          <w:rFonts w:ascii="Cambria" w:hAnsi="Cambria"/>
          <w:b/>
          <w:sz w:val="28"/>
          <w:szCs w:val="28"/>
        </w:rPr>
        <w:t xml:space="preserve"> </w:t>
      </w:r>
      <w:r>
        <w:rPr>
          <w:rFonts w:ascii="Cambria" w:hAnsi="Cambria"/>
          <w:b/>
          <w:sz w:val="28"/>
          <w:szCs w:val="28"/>
        </w:rPr>
        <w:t>2.4.2 – Worker</w:t>
      </w:r>
    </w:p>
    <w:p w:rsidR="007D4F66" w:rsidRDefault="007D4F66" w:rsidP="007D4F66">
      <w:pPr>
        <w:pBdr>
          <w:top w:val="single" w:sz="4" w:space="1" w:color="auto"/>
          <w:left w:val="single" w:sz="4" w:space="4" w:color="auto"/>
          <w:bottom w:val="single" w:sz="4" w:space="1" w:color="auto"/>
          <w:right w:val="single" w:sz="4" w:space="4" w:color="auto"/>
        </w:pBdr>
        <w:shd w:val="clear" w:color="auto" w:fill="65CAC8" w:themeFill="accent3" w:themeFillShade="BF"/>
      </w:pPr>
      <w:r>
        <w:t>Carlos</w:t>
      </w:r>
      <w:r w:rsidRPr="00E1038F">
        <w:t xml:space="preserve"> has an intellectual disability.</w:t>
      </w:r>
      <w:r>
        <w:t xml:space="preserve"> </w:t>
      </w:r>
      <w:r w:rsidRPr="00E1038F">
        <w:t xml:space="preserve">David is a personal support care worker who is employed by </w:t>
      </w:r>
      <w:r>
        <w:t>She’ll be Right</w:t>
      </w:r>
      <w:r w:rsidRPr="00E1038F">
        <w:t xml:space="preserve"> Care</w:t>
      </w:r>
      <w:r>
        <w:t>. David</w:t>
      </w:r>
      <w:r w:rsidRPr="00E1038F">
        <w:t xml:space="preserve"> </w:t>
      </w:r>
      <w:r>
        <w:t>supports</w:t>
      </w:r>
      <w:r w:rsidRPr="00E1038F">
        <w:t xml:space="preserve"> </w:t>
      </w:r>
      <w:r>
        <w:t>Carlos to</w:t>
      </w:r>
      <w:r w:rsidRPr="00E1038F">
        <w:t xml:space="preserve"> participat</w:t>
      </w:r>
      <w:r>
        <w:t>e</w:t>
      </w:r>
      <w:r w:rsidRPr="00E1038F">
        <w:t xml:space="preserve"> in community events</w:t>
      </w:r>
      <w:r>
        <w:t>, including enjoying local football games. While at the football one day, David consumes alcoholic drinks. At the end of the game, David drives Carlos home, as he normally would do as part of his support to Carlos. However, they are involved in a minor car accident</w:t>
      </w:r>
      <w:r w:rsidRPr="00E1038F">
        <w:t>.</w:t>
      </w:r>
      <w:r>
        <w:t xml:space="preserve"> </w:t>
      </w:r>
      <w:r w:rsidRPr="00E1038F">
        <w:t>David is breathalysed and found to be over the</w:t>
      </w:r>
      <w:r>
        <w:t xml:space="preserve"> legal</w:t>
      </w:r>
      <w:r w:rsidRPr="00E1038F">
        <w:t xml:space="preserve"> limit.</w:t>
      </w:r>
      <w:r>
        <w:t xml:space="preserve"> </w:t>
      </w:r>
      <w:r w:rsidRPr="00E1038F">
        <w:t>David is charged with drink driving offences by the police.</w:t>
      </w:r>
      <w:r>
        <w:t xml:space="preserve"> </w:t>
      </w:r>
    </w:p>
    <w:p w:rsidR="007D4F66" w:rsidRDefault="007D4F66" w:rsidP="007D4F66">
      <w:pPr>
        <w:pBdr>
          <w:top w:val="single" w:sz="4" w:space="1" w:color="auto"/>
          <w:left w:val="single" w:sz="4" w:space="4" w:color="auto"/>
          <w:bottom w:val="single" w:sz="4" w:space="1" w:color="auto"/>
          <w:right w:val="single" w:sz="4" w:space="4" w:color="auto"/>
        </w:pBdr>
        <w:shd w:val="clear" w:color="auto" w:fill="65CAC8" w:themeFill="accent3" w:themeFillShade="BF"/>
      </w:pPr>
      <w:r>
        <w:t xml:space="preserve">Carlos recounts the incident at a self-advocacy group he attends once a month. The advocacy worker facilitating the group is concerned about the </w:t>
      </w:r>
      <w:r w:rsidRPr="000B2304">
        <w:t>incident and assists Carlos to make a complaint to the Commission. The Commission</w:t>
      </w:r>
      <w:r w:rsidRPr="00AF289A">
        <w:t xml:space="preserve"> </w:t>
      </w:r>
      <w:r w:rsidRPr="000B2304">
        <w:t>investigates and finds that not only was David guilty of consuming alcohol while providing support to Carlos, he had previously been disciplined for a similar incident. His employment with She’ll be Right Care is terminated as a result of the latest incident. The Commission</w:t>
      </w:r>
      <w:r w:rsidRPr="00AF289A">
        <w:t xml:space="preserve"> </w:t>
      </w:r>
      <w:r w:rsidRPr="000B2304">
        <w:t>refers</w:t>
      </w:r>
      <w:r w:rsidRPr="00E1038F">
        <w:t xml:space="preserve"> the matter to the state worker screening unit </w:t>
      </w:r>
      <w:r>
        <w:t>who reassesses</w:t>
      </w:r>
      <w:r w:rsidRPr="00E1038F">
        <w:t xml:space="preserve"> David’s clearance </w:t>
      </w:r>
      <w:r>
        <w:t xml:space="preserve">to work with </w:t>
      </w:r>
      <w:r w:rsidRPr="00E1038F">
        <w:t xml:space="preserve">NDIS </w:t>
      </w:r>
      <w:r>
        <w:t>participants</w:t>
      </w:r>
      <w:r w:rsidRPr="00E1038F">
        <w:t>.</w:t>
      </w:r>
    </w:p>
    <w:p w:rsidR="00BB0FD2" w:rsidRDefault="00BB0FD2">
      <w:pPr>
        <w:spacing w:before="0" w:after="200"/>
        <w:ind w:left="0"/>
        <w:rPr>
          <w:rFonts w:ascii="Georgia" w:eastAsiaTheme="majorEastAsia" w:hAnsi="Georgia" w:cstheme="majorBidi"/>
          <w:bCs/>
          <w:color w:val="005A70"/>
          <w:sz w:val="32"/>
          <w:szCs w:val="26"/>
        </w:rPr>
      </w:pPr>
      <w:r>
        <w:br w:type="page"/>
      </w:r>
    </w:p>
    <w:p w:rsidR="0088519F" w:rsidRPr="0088519F" w:rsidRDefault="0088519F" w:rsidP="008D10F5">
      <w:pPr>
        <w:pStyle w:val="Heading2"/>
      </w:pPr>
      <w:bookmarkStart w:id="44" w:name="_Toc482104030"/>
      <w:r w:rsidRPr="002B6991">
        <w:lastRenderedPageBreak/>
        <w:t xml:space="preserve">Raise </w:t>
      </w:r>
      <w:r w:rsidR="008769EA">
        <w:t xml:space="preserve">and act on </w:t>
      </w:r>
      <w:r w:rsidRPr="002B6991">
        <w:t>concerns about matter</w:t>
      </w:r>
      <w:r w:rsidR="00F55EF4">
        <w:t>s</w:t>
      </w:r>
      <w:r w:rsidRPr="002B6991">
        <w:t xml:space="preserve"> that may impact on the quality and safety of supports provided to people with disability</w:t>
      </w:r>
      <w:bookmarkEnd w:id="44"/>
    </w:p>
    <w:p w:rsidR="00CA360A" w:rsidRPr="000B2304" w:rsidRDefault="00CA360A" w:rsidP="00E63A1B">
      <w:r>
        <w:t>Providers and w</w:t>
      </w:r>
      <w:r w:rsidR="0088519F" w:rsidRPr="00E1038F">
        <w:t xml:space="preserve">orkers are obliged to raise </w:t>
      </w:r>
      <w:r w:rsidR="008769EA">
        <w:t xml:space="preserve">and act on </w:t>
      </w:r>
      <w:r w:rsidR="0088519F" w:rsidRPr="00E1038F">
        <w:t xml:space="preserve">concerns about the quality </w:t>
      </w:r>
      <w:r w:rsidR="0061420B">
        <w:t>or</w:t>
      </w:r>
      <w:r w:rsidR="0088519F" w:rsidRPr="00E1038F">
        <w:t xml:space="preserve"> safety of </w:t>
      </w:r>
      <w:r>
        <w:t xml:space="preserve">NDIS </w:t>
      </w:r>
      <w:r w:rsidR="0088519F" w:rsidRPr="00E1038F">
        <w:t xml:space="preserve">supports </w:t>
      </w:r>
      <w:r>
        <w:t xml:space="preserve">and services. Providers should contact the </w:t>
      </w:r>
      <w:r w:rsidR="00BB5D54" w:rsidRPr="000B2304">
        <w:t>Commission</w:t>
      </w:r>
      <w:r w:rsidRPr="00AF289A">
        <w:t xml:space="preserve"> </w:t>
      </w:r>
      <w:r w:rsidRPr="000B2304">
        <w:t xml:space="preserve">with concerns, noting that registered providers will be required to </w:t>
      </w:r>
      <w:r w:rsidR="001C3261" w:rsidRPr="000B2304">
        <w:t xml:space="preserve">notify </w:t>
      </w:r>
      <w:r w:rsidR="001C3261" w:rsidRPr="00AF289A">
        <w:t xml:space="preserve">the </w:t>
      </w:r>
      <w:r w:rsidR="00BB5D54" w:rsidRPr="000B2304">
        <w:t>Commission</w:t>
      </w:r>
      <w:r w:rsidR="001C3261" w:rsidRPr="000B2304">
        <w:t xml:space="preserve"> of any </w:t>
      </w:r>
      <w:r w:rsidR="002D7D24" w:rsidRPr="000B2304">
        <w:t>reportable incidents</w:t>
      </w:r>
      <w:r w:rsidR="0034792B" w:rsidRPr="000B2304">
        <w:t xml:space="preserve"> as part of their registration requirements.</w:t>
      </w:r>
      <w:r w:rsidR="0060126C" w:rsidRPr="000B2304">
        <w:t xml:space="preserve"> This includes any incident involving violence, exploitation, neglect and abuse. </w:t>
      </w:r>
      <w:r w:rsidR="0034792B" w:rsidRPr="000B2304">
        <w:t>Unregistered providers are also encouraged to report incidents of concern on a case-by-case basis</w:t>
      </w:r>
      <w:r w:rsidR="000D2DA1" w:rsidRPr="000B2304">
        <w:t xml:space="preserve"> to the </w:t>
      </w:r>
      <w:r w:rsidR="00BB5D54" w:rsidRPr="000B2304">
        <w:t>Commission</w:t>
      </w:r>
      <w:r w:rsidR="0034792B" w:rsidRPr="000B2304">
        <w:t>.</w:t>
      </w:r>
    </w:p>
    <w:p w:rsidR="0088519F" w:rsidRPr="00E1038F" w:rsidRDefault="00CA360A" w:rsidP="00E63A1B">
      <w:r w:rsidRPr="000B2304">
        <w:t>Workers should raise concerns</w:t>
      </w:r>
      <w:r w:rsidR="0034792B" w:rsidRPr="000B2304">
        <w:t xml:space="preserve"> with their </w:t>
      </w:r>
      <w:r w:rsidRPr="000B2304">
        <w:t>employe</w:t>
      </w:r>
      <w:r w:rsidR="00301AE7" w:rsidRPr="000B2304">
        <w:t xml:space="preserve">r </w:t>
      </w:r>
      <w:r w:rsidRPr="000B2304">
        <w:t>in the first in</w:t>
      </w:r>
      <w:r w:rsidR="0034792B" w:rsidRPr="000B2304">
        <w:t>stance</w:t>
      </w:r>
      <w:r w:rsidRPr="000B2304">
        <w:t xml:space="preserve"> and </w:t>
      </w:r>
      <w:r w:rsidR="0034792B" w:rsidRPr="000B2304">
        <w:t xml:space="preserve">are encouraged to contact the </w:t>
      </w:r>
      <w:r w:rsidR="00BB5D54" w:rsidRPr="000B2304">
        <w:t>Commission</w:t>
      </w:r>
      <w:r w:rsidR="0034792B" w:rsidRPr="000B2304">
        <w:t xml:space="preserve"> if their concerns are not adequately addressed. Workers who contact the </w:t>
      </w:r>
      <w:r w:rsidR="00BB5D54" w:rsidRPr="000B2304">
        <w:t>Commission</w:t>
      </w:r>
      <w:r w:rsidR="0034792B" w:rsidRPr="000B2304">
        <w:t xml:space="preserve"> with concerns will be protected by whistle-blower provisions in the legislation establishing the </w:t>
      </w:r>
      <w:r w:rsidR="00BB5D54" w:rsidRPr="000B2304">
        <w:t>Commission</w:t>
      </w:r>
      <w:r w:rsidR="0034792B" w:rsidRPr="000B2304">
        <w:t>.</w:t>
      </w:r>
    </w:p>
    <w:p w:rsidR="00FD499D" w:rsidRPr="00C2492F" w:rsidRDefault="00FD499D" w:rsidP="00FD499D">
      <w:r>
        <w:t>P</w:t>
      </w:r>
      <w:r w:rsidRPr="00C2492F">
        <w:t xml:space="preserve">eople </w:t>
      </w:r>
      <w:r>
        <w:t xml:space="preserve">with disability </w:t>
      </w:r>
      <w:r w:rsidRPr="00C2492F">
        <w:t>need to feel safe to make a complai</w:t>
      </w:r>
      <w:r>
        <w:t>nt or provide negative feedback</w:t>
      </w:r>
      <w:r w:rsidRPr="00C2492F">
        <w:t xml:space="preserve"> without fear of adverse c</w:t>
      </w:r>
      <w:r>
        <w:t xml:space="preserve">onsequences or loss of service. </w:t>
      </w:r>
      <w:r w:rsidR="0034792B" w:rsidRPr="00C2492F">
        <w:t xml:space="preserve">This </w:t>
      </w:r>
      <w:r>
        <w:t xml:space="preserve">obligation </w:t>
      </w:r>
      <w:r w:rsidR="0034792B" w:rsidRPr="00C2492F">
        <w:t>includes</w:t>
      </w:r>
      <w:r>
        <w:t xml:space="preserve"> the requirement for</w:t>
      </w:r>
      <w:r w:rsidR="0034792B" w:rsidRPr="00C2492F">
        <w:t xml:space="preserve"> </w:t>
      </w:r>
      <w:r w:rsidR="00FA3DCC">
        <w:t xml:space="preserve">all </w:t>
      </w:r>
      <w:r>
        <w:t>providers to have a clear process in place to address complaints</w:t>
      </w:r>
      <w:r w:rsidR="00FA3DCC">
        <w:t xml:space="preserve"> </w:t>
      </w:r>
      <w:r>
        <w:t>or disputes from people with disability, and their families, carers, friends and advocates. Providers</w:t>
      </w:r>
      <w:r w:rsidRPr="00C2492F">
        <w:t xml:space="preserve"> shoul</w:t>
      </w:r>
      <w:r w:rsidRPr="00FD499D">
        <w:t>d</w:t>
      </w:r>
      <w:r w:rsidRPr="00C2492F">
        <w:t xml:space="preserve"> have </w:t>
      </w:r>
      <w:r w:rsidR="00FA3DCC">
        <w:t xml:space="preserve">established </w:t>
      </w:r>
      <w:r w:rsidRPr="00C2492F">
        <w:t>a range of opportunities to seek feedback</w:t>
      </w:r>
      <w:r>
        <w:t xml:space="preserve">, </w:t>
      </w:r>
      <w:r w:rsidRPr="00C2492F">
        <w:t>ranging from day</w:t>
      </w:r>
      <w:r w:rsidR="00830595">
        <w:t>-</w:t>
      </w:r>
      <w:r w:rsidRPr="00C2492F">
        <w:t>to</w:t>
      </w:r>
      <w:r w:rsidR="00830595">
        <w:t>-</w:t>
      </w:r>
      <w:r w:rsidRPr="00C2492F">
        <w:t xml:space="preserve">day feedback, formal consultation </w:t>
      </w:r>
      <w:r w:rsidR="00FA3DCC">
        <w:t>and</w:t>
      </w:r>
      <w:r w:rsidRPr="00C2492F">
        <w:t xml:space="preserve"> engagement, regular satisfaction surveys or consumer groups.</w:t>
      </w:r>
    </w:p>
    <w:p w:rsidR="0088519F" w:rsidRPr="00E1038F" w:rsidRDefault="0088519F" w:rsidP="00E63A1B">
      <w:r w:rsidRPr="00E1038F">
        <w:t>Feedback</w:t>
      </w:r>
      <w:r w:rsidR="008769EA">
        <w:t xml:space="preserve"> </w:t>
      </w:r>
      <w:r w:rsidRPr="00E1038F">
        <w:t>about supports and services</w:t>
      </w:r>
      <w:r w:rsidR="00C66AFA">
        <w:t>,</w:t>
      </w:r>
      <w:r w:rsidR="008769EA" w:rsidRPr="00FD499D">
        <w:t xml:space="preserve"> </w:t>
      </w:r>
      <w:r w:rsidR="00790C1A">
        <w:t xml:space="preserve">which </w:t>
      </w:r>
      <w:r w:rsidR="008769EA">
        <w:t>includ</w:t>
      </w:r>
      <w:r w:rsidR="00790C1A">
        <w:t>es</w:t>
      </w:r>
      <w:r w:rsidR="008769EA">
        <w:t xml:space="preserve"> compliments and complaints,</w:t>
      </w:r>
      <w:r w:rsidRPr="00E1038F">
        <w:t xml:space="preserve"> create opportunities </w:t>
      </w:r>
      <w:r w:rsidR="00CA360A">
        <w:t xml:space="preserve">for continuous improvement and </w:t>
      </w:r>
      <w:r w:rsidRPr="00E1038F">
        <w:t xml:space="preserve">to address </w:t>
      </w:r>
      <w:r w:rsidR="00EB67B8">
        <w:t xml:space="preserve">risk, </w:t>
      </w:r>
      <w:r w:rsidRPr="00E1038F">
        <w:t>harm, conflict, and misunderstandings</w:t>
      </w:r>
      <w:r w:rsidR="00EB67B8">
        <w:t>.</w:t>
      </w:r>
      <w:r w:rsidR="00632F4A">
        <w:t xml:space="preserve"> </w:t>
      </w:r>
      <w:r w:rsidR="00FD499D">
        <w:t xml:space="preserve">The complaints resolution </w:t>
      </w:r>
      <w:r w:rsidR="00790C1A">
        <w:t xml:space="preserve">process can help to clarify the </w:t>
      </w:r>
      <w:r w:rsidRPr="00E1038F">
        <w:t xml:space="preserve">expectations </w:t>
      </w:r>
      <w:r w:rsidR="00EB67B8">
        <w:t xml:space="preserve">of participants </w:t>
      </w:r>
      <w:r w:rsidRPr="00E1038F">
        <w:t xml:space="preserve">and obligations of </w:t>
      </w:r>
      <w:r w:rsidR="00EB67B8">
        <w:t>providers</w:t>
      </w:r>
      <w:r w:rsidR="00790C1A">
        <w:t>.</w:t>
      </w:r>
      <w:r w:rsidRPr="00E1038F">
        <w:t xml:space="preserve"> </w:t>
      </w:r>
    </w:p>
    <w:p w:rsidR="00341B0C" w:rsidRDefault="0088519F" w:rsidP="0058065C">
      <w:r w:rsidRPr="00E1038F">
        <w:t xml:space="preserve">The </w:t>
      </w:r>
      <w:r w:rsidR="00BB5D54">
        <w:t>Commission</w:t>
      </w:r>
      <w:r w:rsidRPr="00E1038F">
        <w:t xml:space="preserve"> will address complaints and </w:t>
      </w:r>
      <w:r w:rsidR="00C66AFA">
        <w:t>reportable</w:t>
      </w:r>
      <w:r w:rsidR="00C66AFA" w:rsidRPr="00E1038F">
        <w:t xml:space="preserve"> </w:t>
      </w:r>
      <w:r w:rsidRPr="00E1038F">
        <w:t xml:space="preserve">incidents </w:t>
      </w:r>
      <w:r w:rsidR="00824ADD">
        <w:t>in a way that acts in the best inter</w:t>
      </w:r>
      <w:r w:rsidR="000E5537">
        <w:t>e</w:t>
      </w:r>
      <w:r w:rsidR="00824ADD">
        <w:t>st of the participant.</w:t>
      </w:r>
      <w:r w:rsidR="000E5537">
        <w:t xml:space="preserve"> </w:t>
      </w:r>
      <w:r w:rsidR="00824ADD">
        <w:t>This may involve working</w:t>
      </w:r>
      <w:r w:rsidR="001653FB">
        <w:t xml:space="preserve"> with</w:t>
      </w:r>
      <w:r w:rsidR="00C66AFA">
        <w:t xml:space="preserve"> </w:t>
      </w:r>
      <w:r w:rsidRPr="00E1038F">
        <w:t xml:space="preserve">those directly affected </w:t>
      </w:r>
      <w:r w:rsidR="001653FB">
        <w:t xml:space="preserve">to </w:t>
      </w:r>
      <w:r w:rsidRPr="00E1038F">
        <w:t>help find solutions</w:t>
      </w:r>
      <w:r w:rsidR="00C66AFA">
        <w:t xml:space="preserve">. The focus of this process will be </w:t>
      </w:r>
      <w:r w:rsidR="001653FB">
        <w:t>to up</w:t>
      </w:r>
      <w:r w:rsidR="00C66AFA">
        <w:t xml:space="preserve">hold the rights of people with disability, including ensuring their safety, </w:t>
      </w:r>
      <w:r w:rsidRPr="00E1038F">
        <w:t xml:space="preserve">and </w:t>
      </w:r>
      <w:r w:rsidR="001653FB">
        <w:t xml:space="preserve">continuously </w:t>
      </w:r>
      <w:r w:rsidRPr="00E1038F">
        <w:t>improving the quality of NDIS funded supports</w:t>
      </w:r>
      <w:r w:rsidR="001653FB">
        <w:t xml:space="preserve"> and services</w:t>
      </w:r>
      <w:r w:rsidR="00814545">
        <w:t>.</w:t>
      </w:r>
    </w:p>
    <w:p w:rsidR="00341B0C" w:rsidRDefault="00341B0C" w:rsidP="00341B0C">
      <w:r>
        <w:br w:type="page"/>
      </w:r>
    </w:p>
    <w:p w:rsidR="008046E9" w:rsidRDefault="008046E9" w:rsidP="0058065C"/>
    <w:p w:rsidR="00341B0C" w:rsidRDefault="00341B0C" w:rsidP="00341B0C">
      <w:pPr>
        <w:pBdr>
          <w:top w:val="single" w:sz="4" w:space="1" w:color="auto"/>
          <w:left w:val="single" w:sz="4" w:space="4" w:color="auto"/>
          <w:bottom w:val="single" w:sz="4" w:space="1" w:color="auto"/>
          <w:right w:val="single" w:sz="4" w:space="4" w:color="auto"/>
        </w:pBdr>
        <w:shd w:val="clear" w:color="auto" w:fill="65CAC8" w:themeFill="accent3" w:themeFillShade="BF"/>
        <w:rPr>
          <w:rFonts w:ascii="Cambria" w:hAnsi="Cambria"/>
          <w:b/>
          <w:sz w:val="28"/>
          <w:szCs w:val="28"/>
        </w:rPr>
      </w:pPr>
      <w:r>
        <w:rPr>
          <w:rFonts w:ascii="Cambria" w:hAnsi="Cambria"/>
          <w:b/>
          <w:sz w:val="28"/>
          <w:szCs w:val="28"/>
        </w:rPr>
        <w:t>Scenario</w:t>
      </w:r>
      <w:r w:rsidRPr="008D10F5">
        <w:rPr>
          <w:rFonts w:ascii="Cambria" w:hAnsi="Cambria"/>
          <w:b/>
          <w:sz w:val="28"/>
          <w:szCs w:val="28"/>
        </w:rPr>
        <w:t xml:space="preserve"> </w:t>
      </w:r>
      <w:r>
        <w:rPr>
          <w:rFonts w:ascii="Cambria" w:hAnsi="Cambria"/>
          <w:b/>
          <w:sz w:val="28"/>
          <w:szCs w:val="28"/>
        </w:rPr>
        <w:t>2.5</w:t>
      </w:r>
      <w:r w:rsidRPr="00CB67E9">
        <w:rPr>
          <w:rFonts w:ascii="Cambria" w:hAnsi="Cambria"/>
          <w:b/>
          <w:sz w:val="28"/>
          <w:szCs w:val="28"/>
        </w:rPr>
        <w:t xml:space="preserve">.1 – </w:t>
      </w:r>
      <w:r w:rsidRPr="008D10F5">
        <w:rPr>
          <w:rFonts w:ascii="Cambria" w:hAnsi="Cambria"/>
          <w:b/>
          <w:sz w:val="28"/>
          <w:szCs w:val="28"/>
        </w:rPr>
        <w:t>P</w:t>
      </w:r>
      <w:r w:rsidRPr="00CB67E9">
        <w:rPr>
          <w:rFonts w:ascii="Cambria" w:hAnsi="Cambria"/>
          <w:b/>
          <w:sz w:val="28"/>
          <w:szCs w:val="28"/>
        </w:rPr>
        <w:t>rovider</w:t>
      </w:r>
    </w:p>
    <w:p w:rsidR="00341B0C" w:rsidRDefault="00341B0C" w:rsidP="00341B0C">
      <w:pPr>
        <w:pBdr>
          <w:top w:val="single" w:sz="4" w:space="1" w:color="auto"/>
          <w:left w:val="single" w:sz="4" w:space="4" w:color="auto"/>
          <w:bottom w:val="single" w:sz="4" w:space="1" w:color="auto"/>
          <w:right w:val="single" w:sz="4" w:space="4" w:color="auto"/>
        </w:pBdr>
        <w:shd w:val="clear" w:color="auto" w:fill="65CAC8" w:themeFill="accent3" w:themeFillShade="BF"/>
      </w:pPr>
      <w:r>
        <w:t>Lilah</w:t>
      </w:r>
      <w:r w:rsidRPr="002F0803">
        <w:t>’s son Ezra has Fragile X Syndrome and</w:t>
      </w:r>
      <w:r>
        <w:t xml:space="preserve"> is an NDIS participant. Lilah manages her son’s NDIS plan.</w:t>
      </w:r>
      <w:r w:rsidRPr="002F0803">
        <w:t xml:space="preserve"> </w:t>
      </w:r>
      <w:r>
        <w:t>She engages an un</w:t>
      </w:r>
      <w:r w:rsidRPr="002F0803">
        <w:t>registered</w:t>
      </w:r>
      <w:r>
        <w:t xml:space="preserve"> provider,</w:t>
      </w:r>
      <w:r w:rsidRPr="002F0803">
        <w:t xml:space="preserve"> </w:t>
      </w:r>
      <w:r>
        <w:t>Oliver Twist Speech Pathology, to provide her son with speech pathology services because they are highly recommended by</w:t>
      </w:r>
      <w:r w:rsidRPr="002F0803">
        <w:t xml:space="preserve"> </w:t>
      </w:r>
      <w:r>
        <w:t>other parents she knows who have children with Fragile X Syndrome. Lilah is happy with the service she receives from Oliver Twist Speech Pathology and feels her son’s speech is improving with their support.</w:t>
      </w:r>
    </w:p>
    <w:p w:rsidR="00341B0C" w:rsidRDefault="00341B0C" w:rsidP="00341B0C">
      <w:pPr>
        <w:pBdr>
          <w:top w:val="single" w:sz="4" w:space="1" w:color="auto"/>
          <w:left w:val="single" w:sz="4" w:space="4" w:color="auto"/>
          <w:bottom w:val="single" w:sz="4" w:space="1" w:color="auto"/>
          <w:right w:val="single" w:sz="4" w:space="4" w:color="auto"/>
        </w:pBdr>
        <w:shd w:val="clear" w:color="auto" w:fill="65CAC8" w:themeFill="accent3" w:themeFillShade="BF"/>
      </w:pPr>
      <w:r>
        <w:t xml:space="preserve">While engaging in play-based therapy, Ezra’s therapist leaves the room to get more resources. While she is out of the room, Ezra throws a toy box in the air, which lands on his head and causes a deep cut on his forehead. Lilah is called in from the waiting room and she takes him to hospital where he requires three stitches. </w:t>
      </w:r>
    </w:p>
    <w:p w:rsidR="00341B0C" w:rsidRDefault="00341B0C" w:rsidP="00341B0C">
      <w:pPr>
        <w:pBdr>
          <w:top w:val="single" w:sz="4" w:space="1" w:color="auto"/>
          <w:left w:val="single" w:sz="4" w:space="4" w:color="auto"/>
          <w:bottom w:val="single" w:sz="4" w:space="1" w:color="auto"/>
          <w:right w:val="single" w:sz="4" w:space="4" w:color="auto"/>
        </w:pBdr>
        <w:shd w:val="clear" w:color="auto" w:fill="65CAC8" w:themeFill="accent3" w:themeFillShade="BF"/>
      </w:pPr>
      <w:r>
        <w:t xml:space="preserve">Lilah is upset that her son was able to injure himself while in the care of a trained therapist and later that same night, emails a complaint to Oliver Twist Speech Pathology. The manager of the centre calls Lilah the next morning and makes a time to discuss the incident. The centre manager and therapist involved in the incident meet with Lilah to formally apologise to Lilah and Ezra, explain the circumstances surrounding the incident and outline the steps the provider is taking to ensure it does not happen again. </w:t>
      </w:r>
    </w:p>
    <w:p w:rsidR="00341B0C" w:rsidRDefault="00341B0C" w:rsidP="00341B0C">
      <w:pPr>
        <w:pBdr>
          <w:top w:val="single" w:sz="4" w:space="1" w:color="auto"/>
          <w:left w:val="single" w:sz="4" w:space="4" w:color="auto"/>
          <w:bottom w:val="single" w:sz="4" w:space="1" w:color="auto"/>
          <w:right w:val="single" w:sz="4" w:space="4" w:color="auto"/>
        </w:pBdr>
        <w:shd w:val="clear" w:color="auto" w:fill="65CAC8" w:themeFill="accent3" w:themeFillShade="BF"/>
      </w:pPr>
      <w:r>
        <w:t>The provider uses the incident as a learning opportunity to improve their practice. They instigate changes to their processes to ensure therapists have all required resources in the room prior to sessions beginning and facilitate discussions with all their staff reinforcing the importance of never leaving children unattended while in their care. Oliver Twist Speech Pathology is not an NDIS registered provider so does not need to notify the Commission of the incident as a part of their reporting requirements. However, in line with best practice, they forward on their internal incident report to the Commission to inform them of the incident.</w:t>
      </w:r>
    </w:p>
    <w:p w:rsidR="004D0F39" w:rsidRDefault="004D0F39">
      <w:pPr>
        <w:spacing w:before="0" w:after="200"/>
        <w:ind w:left="0"/>
      </w:pPr>
      <w:r>
        <w:br w:type="page"/>
      </w:r>
    </w:p>
    <w:p w:rsidR="00341B0C" w:rsidRDefault="00341B0C" w:rsidP="00341B0C">
      <w:pPr>
        <w:pBdr>
          <w:top w:val="single" w:sz="4" w:space="1" w:color="auto"/>
          <w:left w:val="single" w:sz="4" w:space="4" w:color="auto"/>
          <w:bottom w:val="single" w:sz="4" w:space="1" w:color="auto"/>
          <w:right w:val="single" w:sz="4" w:space="4" w:color="auto"/>
        </w:pBdr>
        <w:shd w:val="clear" w:color="auto" w:fill="65CAC8" w:themeFill="accent3" w:themeFillShade="BF"/>
        <w:rPr>
          <w:rFonts w:ascii="Cambria" w:hAnsi="Cambria"/>
          <w:b/>
          <w:sz w:val="28"/>
          <w:szCs w:val="28"/>
        </w:rPr>
      </w:pPr>
      <w:r>
        <w:rPr>
          <w:rFonts w:ascii="Cambria" w:hAnsi="Cambria"/>
          <w:b/>
          <w:sz w:val="28"/>
          <w:szCs w:val="28"/>
        </w:rPr>
        <w:lastRenderedPageBreak/>
        <w:t>Scenario</w:t>
      </w:r>
      <w:r w:rsidRPr="00CB67E9">
        <w:rPr>
          <w:rFonts w:ascii="Cambria" w:hAnsi="Cambria"/>
          <w:b/>
          <w:sz w:val="28"/>
          <w:szCs w:val="28"/>
        </w:rPr>
        <w:t xml:space="preserve"> </w:t>
      </w:r>
      <w:r>
        <w:rPr>
          <w:rFonts w:ascii="Cambria" w:hAnsi="Cambria"/>
          <w:b/>
          <w:sz w:val="28"/>
          <w:szCs w:val="28"/>
        </w:rPr>
        <w:t>2.5</w:t>
      </w:r>
      <w:r w:rsidRPr="00CB67E9">
        <w:rPr>
          <w:rFonts w:ascii="Cambria" w:hAnsi="Cambria"/>
          <w:b/>
          <w:sz w:val="28"/>
          <w:szCs w:val="28"/>
        </w:rPr>
        <w:t xml:space="preserve">.2 – </w:t>
      </w:r>
      <w:r w:rsidRPr="008D10F5">
        <w:rPr>
          <w:rFonts w:ascii="Cambria" w:hAnsi="Cambria"/>
          <w:b/>
          <w:sz w:val="28"/>
          <w:szCs w:val="28"/>
        </w:rPr>
        <w:t>W</w:t>
      </w:r>
      <w:r w:rsidRPr="00CB67E9">
        <w:rPr>
          <w:rFonts w:ascii="Cambria" w:hAnsi="Cambria"/>
          <w:b/>
          <w:sz w:val="28"/>
          <w:szCs w:val="28"/>
        </w:rPr>
        <w:t>orker</w:t>
      </w:r>
    </w:p>
    <w:p w:rsidR="00341B0C" w:rsidRDefault="00341B0C" w:rsidP="00341B0C">
      <w:pPr>
        <w:pBdr>
          <w:top w:val="single" w:sz="4" w:space="1" w:color="auto"/>
          <w:left w:val="single" w:sz="4" w:space="4" w:color="auto"/>
          <w:bottom w:val="single" w:sz="4" w:space="1" w:color="auto"/>
          <w:right w:val="single" w:sz="4" w:space="4" w:color="auto"/>
        </w:pBdr>
        <w:shd w:val="clear" w:color="auto" w:fill="65CAC8" w:themeFill="accent3" w:themeFillShade="BF"/>
      </w:pPr>
      <w:r w:rsidRPr="007450E0">
        <w:t>Salim</w:t>
      </w:r>
      <w:r>
        <w:t xml:space="preserve"> is 13 years old and</w:t>
      </w:r>
      <w:r w:rsidRPr="007450E0">
        <w:t xml:space="preserve"> has autism</w:t>
      </w:r>
      <w:r>
        <w:t xml:space="preserve">. He can </w:t>
      </w:r>
      <w:r w:rsidRPr="007450E0">
        <w:t>become frustrated when unabl</w:t>
      </w:r>
      <w:r>
        <w:t xml:space="preserve">e to complete some activities which </w:t>
      </w:r>
      <w:r w:rsidRPr="007450E0">
        <w:t xml:space="preserve">occasionally </w:t>
      </w:r>
      <w:r w:rsidRPr="00651E7D">
        <w:t xml:space="preserve">cause verbal outbursts. When this happens, Salim’s respite care support provider, </w:t>
      </w:r>
      <w:r>
        <w:t>I</w:t>
      </w:r>
      <w:r w:rsidRPr="00D15D2A">
        <w:t xml:space="preserve">llustration </w:t>
      </w:r>
      <w:r>
        <w:t>C</w:t>
      </w:r>
      <w:r w:rsidRPr="00D15D2A">
        <w:t>are</w:t>
      </w:r>
      <w:r w:rsidRPr="00651E7D">
        <w:t>, has</w:t>
      </w:r>
      <w:r w:rsidRPr="007450E0">
        <w:t xml:space="preserve"> instructed its workers to </w:t>
      </w:r>
      <w:r>
        <w:t>walk away and ignore any requests made by Salim</w:t>
      </w:r>
      <w:r w:rsidRPr="007450E0">
        <w:t xml:space="preserve">. </w:t>
      </w:r>
    </w:p>
    <w:p w:rsidR="00341B0C" w:rsidRDefault="00341B0C" w:rsidP="00341B0C">
      <w:pPr>
        <w:pBdr>
          <w:top w:val="single" w:sz="4" w:space="1" w:color="auto"/>
          <w:left w:val="single" w:sz="4" w:space="4" w:color="auto"/>
          <w:bottom w:val="single" w:sz="4" w:space="1" w:color="auto"/>
          <w:right w:val="single" w:sz="4" w:space="4" w:color="auto"/>
        </w:pBdr>
        <w:shd w:val="clear" w:color="auto" w:fill="65CAC8" w:themeFill="accent3" w:themeFillShade="BF"/>
      </w:pPr>
      <w:r w:rsidRPr="007450E0">
        <w:t xml:space="preserve">Lachlan is a new support worker contracted by </w:t>
      </w:r>
      <w:r>
        <w:t>I</w:t>
      </w:r>
      <w:r w:rsidRPr="00D15D2A">
        <w:t xml:space="preserve">llustration </w:t>
      </w:r>
      <w:r>
        <w:t>C</w:t>
      </w:r>
      <w:r w:rsidRPr="00D15D2A">
        <w:t>are</w:t>
      </w:r>
      <w:r w:rsidRPr="007450E0">
        <w:t xml:space="preserve"> to work with Salim. He is concerned about this practice because Salim</w:t>
      </w:r>
      <w:r>
        <w:t xml:space="preserve"> can become very distressed and makes frequent requests to call his parents when he is upset</w:t>
      </w:r>
      <w:r w:rsidRPr="007450E0">
        <w:t xml:space="preserve">. Lachlan has also observed Salim’s behaviour escalating after </w:t>
      </w:r>
      <w:r>
        <w:t>he has been left alone</w:t>
      </w:r>
      <w:r w:rsidRPr="007450E0">
        <w:t>. Lachlan discusses his concerns with his supervisor who assures him that it is standard practice.</w:t>
      </w:r>
      <w:r>
        <w:t xml:space="preserve"> </w:t>
      </w:r>
      <w:r w:rsidRPr="007450E0">
        <w:t xml:space="preserve">Lachlan </w:t>
      </w:r>
      <w:r>
        <w:t xml:space="preserve">feels dissatisfied with this response and </w:t>
      </w:r>
      <w:r w:rsidRPr="007450E0">
        <w:t>makes an anonymous complaint to the</w:t>
      </w:r>
      <w:r>
        <w:t xml:space="preserve"> Commission</w:t>
      </w:r>
      <w:r w:rsidRPr="00AF289A">
        <w:t xml:space="preserve"> </w:t>
      </w:r>
      <w:r w:rsidRPr="007450E0">
        <w:t xml:space="preserve">about </w:t>
      </w:r>
      <w:r>
        <w:t>I</w:t>
      </w:r>
      <w:r w:rsidRPr="00D15D2A">
        <w:t xml:space="preserve">llustration </w:t>
      </w:r>
      <w:r>
        <w:t>C</w:t>
      </w:r>
      <w:r w:rsidRPr="00D15D2A">
        <w:t>are</w:t>
      </w:r>
      <w:r w:rsidRPr="007450E0">
        <w:t xml:space="preserve">’s </w:t>
      </w:r>
      <w:r>
        <w:t>treatment of Salim</w:t>
      </w:r>
      <w:r w:rsidRPr="007450E0">
        <w:t>.</w:t>
      </w:r>
    </w:p>
    <w:p w:rsidR="00341B0C" w:rsidRDefault="00341B0C" w:rsidP="00341B0C">
      <w:pPr>
        <w:pBdr>
          <w:top w:val="single" w:sz="4" w:space="1" w:color="auto"/>
          <w:left w:val="single" w:sz="4" w:space="4" w:color="auto"/>
          <w:bottom w:val="single" w:sz="4" w:space="1" w:color="auto"/>
          <w:right w:val="single" w:sz="4" w:space="4" w:color="auto"/>
        </w:pBdr>
        <w:shd w:val="clear" w:color="auto" w:fill="65CAC8" w:themeFill="accent3" w:themeFillShade="BF"/>
      </w:pPr>
      <w:r w:rsidRPr="007450E0">
        <w:t xml:space="preserve">The </w:t>
      </w:r>
      <w:r>
        <w:t>Commission makes enquiries about how I</w:t>
      </w:r>
      <w:r w:rsidRPr="00D15D2A">
        <w:t xml:space="preserve">llustration </w:t>
      </w:r>
      <w:r>
        <w:t>C</w:t>
      </w:r>
      <w:r w:rsidRPr="00D15D2A">
        <w:t>are</w:t>
      </w:r>
      <w:r>
        <w:t xml:space="preserve"> and its workers manage complex behaviours and </w:t>
      </w:r>
      <w:r w:rsidRPr="007450E0">
        <w:t xml:space="preserve">finds that the direction to workers to </w:t>
      </w:r>
      <w:r>
        <w:t>ignore Salim’s requests to speak to his parents is</w:t>
      </w:r>
      <w:r w:rsidRPr="007450E0">
        <w:t xml:space="preserve"> a fail</w:t>
      </w:r>
      <w:r>
        <w:t>ure to respect hi</w:t>
      </w:r>
      <w:r w:rsidRPr="007450E0">
        <w:t xml:space="preserve">s human rights. </w:t>
      </w:r>
      <w:r>
        <w:t>They work with I</w:t>
      </w:r>
      <w:r w:rsidRPr="00D15D2A">
        <w:t xml:space="preserve">llustration </w:t>
      </w:r>
      <w:r>
        <w:t>C</w:t>
      </w:r>
      <w:r w:rsidRPr="00D15D2A">
        <w:t>are</w:t>
      </w:r>
      <w:r>
        <w:t xml:space="preserve"> and the NDIA to ensure Salim receives funding in his NDIS package for a behaviour support practitioner to formulate a behaviour support plan and also direct I</w:t>
      </w:r>
      <w:r w:rsidRPr="00D15D2A">
        <w:t xml:space="preserve">llustration </w:t>
      </w:r>
      <w:r>
        <w:t>C</w:t>
      </w:r>
      <w:r w:rsidRPr="00D15D2A">
        <w:t>are</w:t>
      </w:r>
      <w:r>
        <w:t xml:space="preserve"> to undertake training on the management of complex behaviours. The </w:t>
      </w:r>
      <w:r w:rsidRPr="000B2304">
        <w:t>Commission</w:t>
      </w:r>
      <w:r w:rsidRPr="00AF289A">
        <w:t xml:space="preserve"> </w:t>
      </w:r>
      <w:r>
        <w:t>monitors I</w:t>
      </w:r>
      <w:r w:rsidRPr="00D15D2A">
        <w:t xml:space="preserve">llustration </w:t>
      </w:r>
      <w:r>
        <w:t>C</w:t>
      </w:r>
      <w:r w:rsidRPr="00D15D2A">
        <w:t>are</w:t>
      </w:r>
      <w:r>
        <w:t xml:space="preserve">’s progress implementing the behaviour support plan. </w:t>
      </w:r>
      <w:r w:rsidRPr="007450E0">
        <w:t>L</w:t>
      </w:r>
      <w:r>
        <w:t>achlan’s anonymity i</w:t>
      </w:r>
      <w:r w:rsidRPr="007450E0">
        <w:t xml:space="preserve">s protected by </w:t>
      </w:r>
      <w:r>
        <w:t xml:space="preserve">the </w:t>
      </w:r>
      <w:r w:rsidRPr="007450E0">
        <w:t>whis</w:t>
      </w:r>
      <w:r>
        <w:t>tle</w:t>
      </w:r>
      <w:r>
        <w:noBreakHyphen/>
        <w:t>blower protections in place and I</w:t>
      </w:r>
      <w:r w:rsidRPr="00D15D2A">
        <w:t xml:space="preserve">llustration </w:t>
      </w:r>
      <w:r>
        <w:t>C</w:t>
      </w:r>
      <w:r w:rsidRPr="00D15D2A">
        <w:t>are</w:t>
      </w:r>
      <w:r>
        <w:t xml:space="preserve"> is unaware of who made the complaint to the Commission.</w:t>
      </w:r>
    </w:p>
    <w:p w:rsidR="000B1297" w:rsidRDefault="000B1297" w:rsidP="008D10F5">
      <w:r>
        <w:br w:type="page"/>
      </w:r>
    </w:p>
    <w:p w:rsidR="0088519F" w:rsidRPr="0088519F" w:rsidRDefault="0088519F" w:rsidP="008D10F5">
      <w:pPr>
        <w:pStyle w:val="Heading2"/>
      </w:pPr>
      <w:bookmarkStart w:id="45" w:name="_Toc482104031"/>
      <w:r w:rsidRPr="002B6991">
        <w:lastRenderedPageBreak/>
        <w:t xml:space="preserve">Respect the privacy of </w:t>
      </w:r>
      <w:r w:rsidR="00C90461" w:rsidRPr="002B6991">
        <w:t>p</w:t>
      </w:r>
      <w:r w:rsidR="00C90461">
        <w:t>eople with disability</w:t>
      </w:r>
      <w:bookmarkEnd w:id="45"/>
    </w:p>
    <w:p w:rsidR="0088519F" w:rsidRDefault="001653FB" w:rsidP="00E63A1B">
      <w:r>
        <w:t>P</w:t>
      </w:r>
      <w:r w:rsidR="0088519F" w:rsidRPr="00E1038F">
        <w:t>eople with disability have the</w:t>
      </w:r>
      <w:r>
        <w:t xml:space="preserve"> </w:t>
      </w:r>
      <w:r w:rsidR="0088519F" w:rsidRPr="00E1038F">
        <w:t>r</w:t>
      </w:r>
      <w:r>
        <w:t>ight for their</w:t>
      </w:r>
      <w:r w:rsidR="0088519F" w:rsidRPr="00E1038F">
        <w:t xml:space="preserve"> privacy and dignity </w:t>
      </w:r>
      <w:r>
        <w:t xml:space="preserve">to be </w:t>
      </w:r>
      <w:r w:rsidR="0088519F" w:rsidRPr="00E1038F">
        <w:t>respected.</w:t>
      </w:r>
      <w:r w:rsidR="000E5537">
        <w:t xml:space="preserve"> </w:t>
      </w:r>
      <w:r w:rsidR="00321E9A">
        <w:t>T</w:t>
      </w:r>
      <w:r w:rsidR="0088519F" w:rsidRPr="00E1038F">
        <w:t xml:space="preserve">his obligation </w:t>
      </w:r>
      <w:r w:rsidR="00321E9A">
        <w:t>reflects</w:t>
      </w:r>
      <w:r w:rsidR="0088519F" w:rsidRPr="00E1038F">
        <w:t xml:space="preserve"> the legal requirement that applies to all providers and workers to comply with Commonwealth, state and territory privacy laws </w:t>
      </w:r>
      <w:r w:rsidR="00321E9A">
        <w:t xml:space="preserve">to </w:t>
      </w:r>
      <w:r w:rsidR="0088519F" w:rsidRPr="00E1038F">
        <w:t xml:space="preserve">protect the confidentiality of </w:t>
      </w:r>
      <w:r w:rsidR="0088519F">
        <w:t xml:space="preserve">personal </w:t>
      </w:r>
      <w:r w:rsidR="0088519F" w:rsidRPr="00E1038F">
        <w:t>information gathered during the course of providing NDIS supports</w:t>
      </w:r>
      <w:r w:rsidR="00BC4BDD">
        <w:t xml:space="preserve"> or services</w:t>
      </w:r>
      <w:r w:rsidR="0088519F" w:rsidRPr="00E1038F">
        <w:t>.</w:t>
      </w:r>
    </w:p>
    <w:p w:rsidR="00423A8A" w:rsidRDefault="00423A8A" w:rsidP="008D10F5">
      <w:pPr>
        <w:jc w:val="both"/>
      </w:pPr>
      <w:r>
        <w:t>Providers and workers must not disclose any personal details about a person with disability without consent.</w:t>
      </w:r>
      <w:r w:rsidR="00632F4A">
        <w:t xml:space="preserve"> </w:t>
      </w:r>
      <w:r>
        <w:t>This includes referring to participants, their disability or support they are receiving in any marketing or communication products without consent.</w:t>
      </w:r>
    </w:p>
    <w:p w:rsidR="004D0F39" w:rsidRDefault="004D0F39" w:rsidP="004D0F39">
      <w:pPr>
        <w:pBdr>
          <w:top w:val="single" w:sz="4" w:space="1" w:color="auto"/>
          <w:left w:val="single" w:sz="4" w:space="4" w:color="auto"/>
          <w:bottom w:val="single" w:sz="4" w:space="1" w:color="auto"/>
          <w:right w:val="single" w:sz="4" w:space="4" w:color="auto"/>
        </w:pBdr>
        <w:shd w:val="clear" w:color="auto" w:fill="65CAC8" w:themeFill="accent3" w:themeFillShade="BF"/>
        <w:rPr>
          <w:rFonts w:ascii="Cambria" w:hAnsi="Cambria"/>
          <w:b/>
          <w:sz w:val="28"/>
          <w:szCs w:val="28"/>
        </w:rPr>
      </w:pPr>
      <w:r>
        <w:rPr>
          <w:rFonts w:ascii="Cambria" w:hAnsi="Cambria"/>
          <w:b/>
          <w:sz w:val="28"/>
          <w:szCs w:val="28"/>
        </w:rPr>
        <w:t>Scenario</w:t>
      </w:r>
      <w:r w:rsidRPr="008D10F5">
        <w:rPr>
          <w:rFonts w:ascii="Cambria" w:hAnsi="Cambria"/>
          <w:b/>
          <w:sz w:val="28"/>
          <w:szCs w:val="28"/>
        </w:rPr>
        <w:t xml:space="preserve"> </w:t>
      </w:r>
      <w:r>
        <w:rPr>
          <w:rFonts w:ascii="Cambria" w:hAnsi="Cambria"/>
          <w:b/>
          <w:sz w:val="28"/>
          <w:szCs w:val="28"/>
        </w:rPr>
        <w:t>2.6</w:t>
      </w:r>
      <w:r w:rsidRPr="00CB67E9">
        <w:rPr>
          <w:rFonts w:ascii="Cambria" w:hAnsi="Cambria"/>
          <w:b/>
          <w:sz w:val="28"/>
          <w:szCs w:val="28"/>
        </w:rPr>
        <w:t xml:space="preserve">.1 – </w:t>
      </w:r>
      <w:r w:rsidRPr="008D10F5">
        <w:rPr>
          <w:rFonts w:ascii="Cambria" w:hAnsi="Cambria"/>
          <w:b/>
          <w:sz w:val="28"/>
          <w:szCs w:val="28"/>
        </w:rPr>
        <w:t>P</w:t>
      </w:r>
      <w:r w:rsidRPr="00CB67E9">
        <w:rPr>
          <w:rFonts w:ascii="Cambria" w:hAnsi="Cambria"/>
          <w:b/>
          <w:sz w:val="28"/>
          <w:szCs w:val="28"/>
        </w:rPr>
        <w:t>rovider</w:t>
      </w:r>
      <w:r>
        <w:rPr>
          <w:rFonts w:ascii="Cambria" w:hAnsi="Cambria"/>
          <w:b/>
          <w:sz w:val="28"/>
          <w:szCs w:val="28"/>
        </w:rPr>
        <w:t xml:space="preserve"> </w:t>
      </w:r>
    </w:p>
    <w:p w:rsidR="004D0F39" w:rsidRDefault="004D0F39" w:rsidP="004D0F39">
      <w:pPr>
        <w:pBdr>
          <w:top w:val="single" w:sz="4" w:space="1" w:color="auto"/>
          <w:left w:val="single" w:sz="4" w:space="4" w:color="auto"/>
          <w:bottom w:val="single" w:sz="4" w:space="1" w:color="auto"/>
          <w:right w:val="single" w:sz="4" w:space="4" w:color="auto"/>
        </w:pBdr>
        <w:shd w:val="clear" w:color="auto" w:fill="65CAC8" w:themeFill="accent3" w:themeFillShade="BF"/>
      </w:pPr>
      <w:r>
        <w:t>E</w:t>
      </w:r>
      <w:r w:rsidRPr="00D15D2A">
        <w:t>ssentials Health Services</w:t>
      </w:r>
      <w:r w:rsidRPr="00651E7D">
        <w:t xml:space="preserve"> offers</w:t>
      </w:r>
      <w:r>
        <w:t xml:space="preserve"> holistic mental health services in a regional area of Australia. Some of their clients are NDIS participants and some receive services funded through the health system. E</w:t>
      </w:r>
      <w:r w:rsidRPr="00D857AB">
        <w:t>ssentials Health Services</w:t>
      </w:r>
      <w:r>
        <w:t xml:space="preserve"> also receives ILC funding from the NDIA to run group activities. </w:t>
      </w:r>
    </w:p>
    <w:p w:rsidR="004D0F39" w:rsidRDefault="004D0F39" w:rsidP="004D0F39">
      <w:pPr>
        <w:pBdr>
          <w:top w:val="single" w:sz="4" w:space="1" w:color="auto"/>
          <w:left w:val="single" w:sz="4" w:space="4" w:color="auto"/>
          <w:bottom w:val="single" w:sz="4" w:space="1" w:color="auto"/>
          <w:right w:val="single" w:sz="4" w:space="4" w:color="auto"/>
        </w:pBdr>
        <w:shd w:val="clear" w:color="auto" w:fill="65CAC8" w:themeFill="accent3" w:themeFillShade="BF"/>
      </w:pPr>
      <w:r>
        <w:t>As a new initiative, E</w:t>
      </w:r>
      <w:r w:rsidRPr="00D857AB">
        <w:t>ssentials Health Services</w:t>
      </w:r>
      <w:r>
        <w:t xml:space="preserve"> begin a newsletter to keep their clients better informed about services and events in their local area. The first newsletter they send out goes to all current and past clients. However, when it is sent out, all the email addresses are visible in the ‘to’ field of the group email. Many clients are upset as they’re identifiable to other clients by their email addresses. A number of clients complain to the provider, the </w:t>
      </w:r>
      <w:r w:rsidRPr="00A45E14">
        <w:t>Commission</w:t>
      </w:r>
      <w:r w:rsidRPr="00AF289A">
        <w:t xml:space="preserve"> </w:t>
      </w:r>
      <w:r w:rsidRPr="00A45E14">
        <w:t xml:space="preserve">or the Privacy Commissioner. Essentials Health Services immediately emails an apology for the breach of privacy to all clients, this time ensuring the email addresses are hidden. They strengthen the processes in place to ensure that group emails and other procedures </w:t>
      </w:r>
      <w:r>
        <w:t>which require the use of client</w:t>
      </w:r>
      <w:r w:rsidRPr="00A45E14">
        <w:t xml:space="preserve"> details adhere to privacy laws. They also work with individuals who have been upset by the privacy breach to ensure they receive the support they need. The Privacy Commissioner issues them with a warning and the Commission</w:t>
      </w:r>
      <w:r w:rsidRPr="00AF289A">
        <w:t xml:space="preserve"> </w:t>
      </w:r>
      <w:r w:rsidRPr="00A45E14">
        <w:t>issues them with a breach of the Code of Conduct. The Commission</w:t>
      </w:r>
      <w:r w:rsidRPr="00AF289A">
        <w:t xml:space="preserve"> </w:t>
      </w:r>
      <w:r w:rsidRPr="00A45E14">
        <w:t>monitors</w:t>
      </w:r>
      <w:r>
        <w:t xml:space="preserve"> the steps E</w:t>
      </w:r>
      <w:r w:rsidRPr="00D857AB">
        <w:t>ssentials Health Services</w:t>
      </w:r>
      <w:r>
        <w:t xml:space="preserve"> take to improve their practice around adhering to privacy laws, and report back to the Privacy Commissioner.</w:t>
      </w:r>
    </w:p>
    <w:p w:rsidR="004D0F39" w:rsidRDefault="004D0F39">
      <w:pPr>
        <w:spacing w:before="0" w:after="200"/>
        <w:ind w:left="0"/>
      </w:pPr>
      <w:r>
        <w:br w:type="page"/>
      </w:r>
    </w:p>
    <w:p w:rsidR="004D0F39" w:rsidRDefault="004D0F39" w:rsidP="004D0F39">
      <w:pPr>
        <w:pBdr>
          <w:top w:val="single" w:sz="4" w:space="1" w:color="auto"/>
          <w:left w:val="single" w:sz="4" w:space="4" w:color="auto"/>
          <w:bottom w:val="single" w:sz="4" w:space="1" w:color="auto"/>
          <w:right w:val="single" w:sz="4" w:space="4" w:color="auto"/>
        </w:pBdr>
        <w:shd w:val="clear" w:color="auto" w:fill="65CAC8" w:themeFill="accent3" w:themeFillShade="BF"/>
        <w:rPr>
          <w:rFonts w:ascii="Cambria" w:hAnsi="Cambria"/>
          <w:b/>
          <w:sz w:val="28"/>
          <w:szCs w:val="28"/>
        </w:rPr>
      </w:pPr>
      <w:r>
        <w:rPr>
          <w:rFonts w:ascii="Cambria" w:hAnsi="Cambria"/>
          <w:b/>
          <w:sz w:val="28"/>
          <w:szCs w:val="28"/>
        </w:rPr>
        <w:lastRenderedPageBreak/>
        <w:t>Scenario</w:t>
      </w:r>
      <w:r w:rsidRPr="008B7C56">
        <w:rPr>
          <w:rFonts w:ascii="Cambria" w:hAnsi="Cambria"/>
          <w:b/>
          <w:sz w:val="28"/>
          <w:szCs w:val="28"/>
        </w:rPr>
        <w:t xml:space="preserve"> </w:t>
      </w:r>
      <w:r>
        <w:rPr>
          <w:rFonts w:ascii="Cambria" w:hAnsi="Cambria"/>
          <w:b/>
          <w:sz w:val="28"/>
          <w:szCs w:val="28"/>
        </w:rPr>
        <w:t xml:space="preserve">2.6.2 – Worker </w:t>
      </w:r>
    </w:p>
    <w:p w:rsidR="004D0F39" w:rsidRDefault="004D0F39" w:rsidP="004D0F39">
      <w:pPr>
        <w:pBdr>
          <w:top w:val="single" w:sz="4" w:space="1" w:color="auto"/>
          <w:left w:val="single" w:sz="4" w:space="4" w:color="auto"/>
          <w:bottom w:val="single" w:sz="4" w:space="1" w:color="auto"/>
          <w:right w:val="single" w:sz="4" w:space="4" w:color="auto"/>
        </w:pBdr>
        <w:shd w:val="clear" w:color="auto" w:fill="65CAC8" w:themeFill="accent3" w:themeFillShade="BF"/>
      </w:pPr>
      <w:r w:rsidRPr="00642FF6">
        <w:t xml:space="preserve">Danielle </w:t>
      </w:r>
      <w:r>
        <w:t>ha</w:t>
      </w:r>
      <w:r w:rsidRPr="00642FF6">
        <w:t>s</w:t>
      </w:r>
      <w:r>
        <w:t xml:space="preserve"> been</w:t>
      </w:r>
      <w:r w:rsidRPr="00642FF6">
        <w:t xml:space="preserve"> diagnosed with </w:t>
      </w:r>
      <w:r>
        <w:t>m</w:t>
      </w:r>
      <w:r w:rsidRPr="006E58D2">
        <w:t>ultiple sclerosis</w:t>
      </w:r>
      <w:r w:rsidRPr="00642FF6">
        <w:t>.</w:t>
      </w:r>
      <w:r>
        <w:t xml:space="preserve"> </w:t>
      </w:r>
      <w:r w:rsidRPr="00642FF6">
        <w:t>She work</w:t>
      </w:r>
      <w:r>
        <w:t>s</w:t>
      </w:r>
      <w:r w:rsidRPr="00642FF6">
        <w:t xml:space="preserve"> in a clothing store and has not told her employer about her diagnosis.</w:t>
      </w:r>
      <w:r>
        <w:t xml:space="preserve"> </w:t>
      </w:r>
      <w:r w:rsidRPr="00642FF6">
        <w:t xml:space="preserve">She was worried about what they would think and she did not think that it is relevant to her job as she </w:t>
      </w:r>
      <w:r>
        <w:t xml:space="preserve">currently </w:t>
      </w:r>
      <w:r w:rsidRPr="00642FF6">
        <w:t>manages her condition well.</w:t>
      </w:r>
      <w:r>
        <w:t xml:space="preserve"> </w:t>
      </w:r>
      <w:r w:rsidRPr="00642FF6">
        <w:t>One day, a psychologist, Ma</w:t>
      </w:r>
      <w:r>
        <w:t>rtin</w:t>
      </w:r>
      <w:r w:rsidRPr="00642FF6">
        <w:t xml:space="preserve">a, who had </w:t>
      </w:r>
      <w:r>
        <w:t xml:space="preserve">previously </w:t>
      </w:r>
      <w:r w:rsidRPr="00642FF6">
        <w:t>provided support to Danielle attended the store</w:t>
      </w:r>
      <w:r>
        <w:t>.</w:t>
      </w:r>
      <w:r w:rsidRPr="00642FF6">
        <w:t xml:space="preserve"> </w:t>
      </w:r>
      <w:r>
        <w:t>W</w:t>
      </w:r>
      <w:r w:rsidRPr="00642FF6">
        <w:t xml:space="preserve">hen Danielle </w:t>
      </w:r>
      <w:r>
        <w:t>went</w:t>
      </w:r>
      <w:r w:rsidRPr="00642FF6">
        <w:t xml:space="preserve"> to work the next day, she found that Ma</w:t>
      </w:r>
      <w:r>
        <w:t>rtin</w:t>
      </w:r>
      <w:r w:rsidRPr="00642FF6">
        <w:t xml:space="preserve">a had </w:t>
      </w:r>
      <w:r>
        <w:t>mentioned the diagnosis to</w:t>
      </w:r>
      <w:r w:rsidRPr="00642FF6">
        <w:t xml:space="preserve"> her employer.</w:t>
      </w:r>
      <w:r>
        <w:t xml:space="preserve"> </w:t>
      </w:r>
      <w:r w:rsidRPr="00642FF6">
        <w:t>Danielle ma</w:t>
      </w:r>
      <w:r>
        <w:t>k</w:t>
      </w:r>
      <w:r w:rsidRPr="00642FF6">
        <w:t>e</w:t>
      </w:r>
      <w:r>
        <w:t>s</w:t>
      </w:r>
      <w:r w:rsidRPr="00642FF6">
        <w:t xml:space="preserve"> a complaint to the </w:t>
      </w:r>
      <w:r>
        <w:t>Commission</w:t>
      </w:r>
      <w:r w:rsidRPr="00642FF6">
        <w:t>.</w:t>
      </w:r>
      <w:r>
        <w:t xml:space="preserve"> </w:t>
      </w:r>
    </w:p>
    <w:p w:rsidR="004D0F39" w:rsidRDefault="004D0F39" w:rsidP="004D0F39">
      <w:pPr>
        <w:pBdr>
          <w:top w:val="single" w:sz="4" w:space="1" w:color="auto"/>
          <w:left w:val="single" w:sz="4" w:space="4" w:color="auto"/>
          <w:bottom w:val="single" w:sz="4" w:space="1" w:color="auto"/>
          <w:right w:val="single" w:sz="4" w:space="4" w:color="auto"/>
        </w:pBdr>
        <w:shd w:val="clear" w:color="auto" w:fill="65CAC8" w:themeFill="accent3" w:themeFillShade="BF"/>
      </w:pPr>
      <w:r w:rsidRPr="00642FF6">
        <w:t>Ma</w:t>
      </w:r>
      <w:r>
        <w:t>rtina</w:t>
      </w:r>
      <w:r w:rsidRPr="00642FF6">
        <w:t xml:space="preserve"> </w:t>
      </w:r>
      <w:r>
        <w:t>is</w:t>
      </w:r>
      <w:r w:rsidRPr="00642FF6">
        <w:t xml:space="preserve"> not a registered provide</w:t>
      </w:r>
      <w:r>
        <w:t>r</w:t>
      </w:r>
      <w:r w:rsidRPr="00642FF6">
        <w:t xml:space="preserve"> of NDIS supports </w:t>
      </w:r>
      <w:r>
        <w:t>but was providing supports to</w:t>
      </w:r>
      <w:r w:rsidRPr="00642FF6">
        <w:t xml:space="preserve"> Danielle</w:t>
      </w:r>
      <w:r>
        <w:t xml:space="preserve"> funded under her NDIS plan</w:t>
      </w:r>
      <w:r w:rsidRPr="00642FF6">
        <w:t>.</w:t>
      </w:r>
      <w:r>
        <w:t xml:space="preserve"> </w:t>
      </w:r>
      <w:r w:rsidRPr="00642FF6">
        <w:t xml:space="preserve">The </w:t>
      </w:r>
      <w:r w:rsidRPr="00A45E14">
        <w:t>Commission</w:t>
      </w:r>
      <w:r w:rsidRPr="00AF289A">
        <w:t xml:space="preserve"> </w:t>
      </w:r>
      <w:r w:rsidRPr="00A45E14">
        <w:t>begins an investigation and also refers the matter to the Psychology Board of Australia and to the Privacy Commissioner. The Commission</w:t>
      </w:r>
      <w:r w:rsidRPr="00AF289A">
        <w:t xml:space="preserve"> </w:t>
      </w:r>
      <w:r w:rsidRPr="00A45E14">
        <w:t>finds</w:t>
      </w:r>
      <w:r w:rsidRPr="00642FF6">
        <w:t xml:space="preserve"> that Ma</w:t>
      </w:r>
      <w:r>
        <w:t>r</w:t>
      </w:r>
      <w:r w:rsidRPr="00642FF6">
        <w:t>ti</w:t>
      </w:r>
      <w:r>
        <w:t>n</w:t>
      </w:r>
      <w:r w:rsidRPr="00642FF6">
        <w:t>a breached Danielle’s privacy and recommend</w:t>
      </w:r>
      <w:r>
        <w:t>s</w:t>
      </w:r>
      <w:r w:rsidRPr="00642FF6">
        <w:t xml:space="preserve"> disciplinary action by the </w:t>
      </w:r>
      <w:r>
        <w:t>P</w:t>
      </w:r>
      <w:r w:rsidRPr="00642FF6">
        <w:t>sycholog</w:t>
      </w:r>
      <w:r>
        <w:t>y Board of Australia</w:t>
      </w:r>
      <w:r w:rsidRPr="00642FF6">
        <w:t>.</w:t>
      </w:r>
      <w:r>
        <w:t xml:space="preserve"> </w:t>
      </w:r>
      <w:r w:rsidRPr="00642FF6">
        <w:t>Ma</w:t>
      </w:r>
      <w:r>
        <w:t>rtin</w:t>
      </w:r>
      <w:r w:rsidRPr="00642FF6">
        <w:t xml:space="preserve">a </w:t>
      </w:r>
      <w:r>
        <w:t>i</w:t>
      </w:r>
      <w:r w:rsidRPr="00642FF6">
        <w:t>s required to undertake training in privacy laws in order to maintain her professional registration</w:t>
      </w:r>
      <w:r>
        <w:t xml:space="preserve"> and apologises to Danielle</w:t>
      </w:r>
      <w:r w:rsidRPr="00642FF6">
        <w:t>.</w:t>
      </w:r>
    </w:p>
    <w:p w:rsidR="0088519F" w:rsidRPr="00E1038F" w:rsidRDefault="0088519F" w:rsidP="00E63A1B">
      <w:r w:rsidRPr="00E1038F">
        <w:br w:type="page"/>
      </w:r>
    </w:p>
    <w:p w:rsidR="0088519F" w:rsidRPr="0088519F" w:rsidRDefault="0088519F" w:rsidP="008D10F5">
      <w:pPr>
        <w:pStyle w:val="Heading2"/>
      </w:pPr>
      <w:bookmarkStart w:id="46" w:name="_Toc482104032"/>
      <w:r w:rsidRPr="002B6991">
        <w:lastRenderedPageBreak/>
        <w:t>Not engage in sexual misconduct</w:t>
      </w:r>
      <w:bookmarkEnd w:id="46"/>
    </w:p>
    <w:p w:rsidR="0088519F" w:rsidRDefault="0088519F" w:rsidP="00E63A1B">
      <w:r w:rsidRPr="00DF7D9D">
        <w:t>Sexual misconduct is a broad term encompassing any unwelcome behavio</w:t>
      </w:r>
      <w:r>
        <w:t>u</w:t>
      </w:r>
      <w:r w:rsidRPr="00DF7D9D">
        <w:t>r of a sexual nature</w:t>
      </w:r>
      <w:r w:rsidR="00931F93">
        <w:t>.</w:t>
      </w:r>
      <w:r w:rsidR="00632F4A">
        <w:t xml:space="preserve"> </w:t>
      </w:r>
      <w:r w:rsidR="00931F93">
        <w:t xml:space="preserve">This includes </w:t>
      </w:r>
      <w:r w:rsidR="00103D7E">
        <w:t xml:space="preserve">physical and verbal </w:t>
      </w:r>
      <w:r w:rsidR="00931F93">
        <w:t>actions</w:t>
      </w:r>
      <w:r w:rsidRPr="00DF7D9D">
        <w:t xml:space="preserve"> committed without consent or by force, intimidation, coercion, or manipulation.</w:t>
      </w:r>
      <w:r w:rsidR="00486C90">
        <w:t xml:space="preserve"> It includes sexual violence and exploitation but is not limited to actions which constitute a </w:t>
      </w:r>
      <w:r w:rsidR="00486C90" w:rsidRPr="00E1038F">
        <w:t>criminal offence</w:t>
      </w:r>
      <w:r w:rsidR="00486C90">
        <w:t>.</w:t>
      </w:r>
      <w:r w:rsidR="00486C90" w:rsidRPr="00486C90">
        <w:t xml:space="preserve"> </w:t>
      </w:r>
    </w:p>
    <w:p w:rsidR="0088519F" w:rsidRPr="00E1038F" w:rsidRDefault="00715F78" w:rsidP="00E63A1B">
      <w:r>
        <w:t>People with disability can be at increased risk of sexual assault and exploitation. This risk can be particularly high for women and</w:t>
      </w:r>
      <w:r w:rsidR="0088519F">
        <w:t xml:space="preserve"> children</w:t>
      </w:r>
      <w:r>
        <w:t>, and for people</w:t>
      </w:r>
      <w:r w:rsidR="0088519F">
        <w:t xml:space="preserve"> </w:t>
      </w:r>
      <w:r w:rsidR="0088519F" w:rsidRPr="00EC74AA">
        <w:t>with physical, intellectual or psych</w:t>
      </w:r>
      <w:r>
        <w:t>osocial</w:t>
      </w:r>
      <w:r w:rsidR="0088519F" w:rsidRPr="00EC74AA">
        <w:t xml:space="preserve"> </w:t>
      </w:r>
      <w:r w:rsidRPr="00EC74AA">
        <w:t>disabilit</w:t>
      </w:r>
      <w:r>
        <w:t>y</w:t>
      </w:r>
      <w:r w:rsidR="0088519F" w:rsidRPr="00DF7D9D">
        <w:t>.</w:t>
      </w:r>
      <w:r w:rsidR="00F81336">
        <w:rPr>
          <w:rStyle w:val="FootnoteReference"/>
        </w:rPr>
        <w:footnoteReference w:id="1"/>
      </w:r>
      <w:r w:rsidR="0088519F" w:rsidRPr="00EC74AA">
        <w:t xml:space="preserve"> </w:t>
      </w:r>
      <w:r w:rsidR="0088519F" w:rsidRPr="00E1038F">
        <w:t xml:space="preserve">The </w:t>
      </w:r>
      <w:r w:rsidR="0088519F">
        <w:t>support</w:t>
      </w:r>
      <w:r w:rsidR="0088519F" w:rsidRPr="00E1038F">
        <w:t xml:space="preserve"> relationship between a worker and participant relies on a high degree of trust. </w:t>
      </w:r>
      <w:r>
        <w:t>All forms of s</w:t>
      </w:r>
      <w:r w:rsidR="007F04BF">
        <w:t xml:space="preserve">exual misconduct </w:t>
      </w:r>
      <w:r w:rsidR="002D7D24">
        <w:t>constitute</w:t>
      </w:r>
      <w:r w:rsidR="007F04BF">
        <w:t xml:space="preserve"> a breach of that trust and a breach of the Code</w:t>
      </w:r>
      <w:r w:rsidR="008769EA">
        <w:t xml:space="preserve"> of Conduct</w:t>
      </w:r>
      <w:r w:rsidR="007F04BF">
        <w:t xml:space="preserve">. </w:t>
      </w:r>
    </w:p>
    <w:p w:rsidR="008769EA" w:rsidRPr="00E1038F" w:rsidRDefault="008769EA" w:rsidP="008769EA">
      <w:r w:rsidRPr="00106E5D">
        <w:t xml:space="preserve">Examples of sexual behaviour that constitute a </w:t>
      </w:r>
      <w:r>
        <w:t xml:space="preserve">breach of the Code of Conduct by a worker </w:t>
      </w:r>
      <w:r w:rsidRPr="00E1038F">
        <w:t>are:</w:t>
      </w:r>
    </w:p>
    <w:p w:rsidR="008769EA" w:rsidRPr="00E1038F" w:rsidRDefault="008769EA" w:rsidP="00EB5A1B">
      <w:pPr>
        <w:pStyle w:val="ListParagraph"/>
        <w:numPr>
          <w:ilvl w:val="0"/>
          <w:numId w:val="23"/>
        </w:numPr>
        <w:ind w:left="709" w:hanging="283"/>
      </w:pPr>
      <w:r w:rsidRPr="00E1038F">
        <w:t>sexual, personal or erotic comments</w:t>
      </w:r>
      <w:r w:rsidR="00D60C8F">
        <w:t>;</w:t>
      </w:r>
    </w:p>
    <w:p w:rsidR="008769EA" w:rsidRPr="00E1038F" w:rsidRDefault="008769EA" w:rsidP="00EB5A1B">
      <w:pPr>
        <w:pStyle w:val="ListParagraph"/>
        <w:numPr>
          <w:ilvl w:val="0"/>
          <w:numId w:val="23"/>
        </w:numPr>
        <w:ind w:left="709" w:hanging="283"/>
      </w:pPr>
      <w:r w:rsidRPr="00E1038F">
        <w:t>comments about a person’s private life, sexuality or the way they look</w:t>
      </w:r>
      <w:r w:rsidR="00D60C8F">
        <w:t>;</w:t>
      </w:r>
    </w:p>
    <w:p w:rsidR="008769EA" w:rsidRPr="00E1038F" w:rsidRDefault="008769EA" w:rsidP="00EB5A1B">
      <w:pPr>
        <w:pStyle w:val="ListParagraph"/>
        <w:numPr>
          <w:ilvl w:val="0"/>
          <w:numId w:val="23"/>
        </w:numPr>
        <w:ind w:left="709" w:hanging="283"/>
      </w:pPr>
      <w:r w:rsidRPr="00E1038F">
        <w:t>sexually suggestive comments or jokes</w:t>
      </w:r>
      <w:r w:rsidR="00D60C8F">
        <w:t>;</w:t>
      </w:r>
    </w:p>
    <w:p w:rsidR="008769EA" w:rsidRPr="00E1038F" w:rsidRDefault="008769EA" w:rsidP="00EB5A1B">
      <w:pPr>
        <w:pStyle w:val="ListParagraph"/>
        <w:numPr>
          <w:ilvl w:val="0"/>
          <w:numId w:val="23"/>
        </w:numPr>
        <w:ind w:left="709" w:hanging="283"/>
      </w:pPr>
      <w:r w:rsidRPr="00E1038F">
        <w:t>requests to go out</w:t>
      </w:r>
      <w:r w:rsidR="000176A7">
        <w:t xml:space="preserve"> on dates</w:t>
      </w:r>
      <w:r w:rsidR="00D60C8F">
        <w:t>;</w:t>
      </w:r>
    </w:p>
    <w:p w:rsidR="008769EA" w:rsidRPr="00E1038F" w:rsidRDefault="008769EA" w:rsidP="00EB5A1B">
      <w:pPr>
        <w:pStyle w:val="ListParagraph"/>
        <w:numPr>
          <w:ilvl w:val="0"/>
          <w:numId w:val="23"/>
        </w:numPr>
        <w:ind w:left="709" w:hanging="283"/>
      </w:pPr>
      <w:r w:rsidRPr="00E1038F">
        <w:t>requests o</w:t>
      </w:r>
      <w:r>
        <w:t>f a sexual nature, including to remove clothing, for sexually explicit photographs or for</w:t>
      </w:r>
      <w:r w:rsidRPr="00E1038F">
        <w:t xml:space="preserve"> sex</w:t>
      </w:r>
      <w:r>
        <w:t>ual activities</w:t>
      </w:r>
      <w:r w:rsidR="00D60C8F">
        <w:t>;</w:t>
      </w:r>
    </w:p>
    <w:p w:rsidR="008769EA" w:rsidRPr="00E1038F" w:rsidRDefault="008769EA" w:rsidP="00EB5A1B">
      <w:pPr>
        <w:pStyle w:val="ListParagraph"/>
        <w:numPr>
          <w:ilvl w:val="0"/>
          <w:numId w:val="23"/>
        </w:numPr>
        <w:ind w:left="709" w:hanging="283"/>
      </w:pPr>
      <w:r w:rsidRPr="00E1038F">
        <w:t>sexually explicit emails, text messages or posts on social networking sites</w:t>
      </w:r>
      <w:r w:rsidR="00D60C8F">
        <w:t>;</w:t>
      </w:r>
    </w:p>
    <w:p w:rsidR="008769EA" w:rsidRDefault="008769EA" w:rsidP="00EB5A1B">
      <w:pPr>
        <w:pStyle w:val="ListParagraph"/>
        <w:numPr>
          <w:ilvl w:val="0"/>
          <w:numId w:val="23"/>
        </w:numPr>
        <w:ind w:left="709" w:hanging="283"/>
      </w:pPr>
      <w:r w:rsidRPr="00E1038F">
        <w:t>inappropriate touching, including with the implication that is has a therapeutic benefit</w:t>
      </w:r>
      <w:r w:rsidR="00D60C8F">
        <w:t>; and</w:t>
      </w:r>
    </w:p>
    <w:p w:rsidR="008769EA" w:rsidRPr="00E1038F" w:rsidRDefault="008769EA" w:rsidP="00EB5A1B">
      <w:pPr>
        <w:pStyle w:val="ListParagraph"/>
        <w:numPr>
          <w:ilvl w:val="0"/>
          <w:numId w:val="23"/>
        </w:numPr>
        <w:ind w:left="709" w:hanging="283"/>
      </w:pPr>
      <w:r>
        <w:t>ignoring or encouraging sexual behaviour between participants which is non-consensual or exploitative</w:t>
      </w:r>
      <w:r w:rsidR="00D60C8F">
        <w:t>.</w:t>
      </w:r>
    </w:p>
    <w:p w:rsidR="008769EA" w:rsidRDefault="00715F78" w:rsidP="00715F78">
      <w:r>
        <w:t xml:space="preserve">Where an alleged criminal act is </w:t>
      </w:r>
      <w:r w:rsidRPr="00A45E14">
        <w:t>involved, the matter will be referred to the police</w:t>
      </w:r>
      <w:r w:rsidR="005A5792" w:rsidRPr="00A45E14">
        <w:t>,</w:t>
      </w:r>
      <w:r w:rsidR="001C3261" w:rsidRPr="00A45E14">
        <w:t xml:space="preserve"> in addition to any action taken by the </w:t>
      </w:r>
      <w:r w:rsidR="00BB5D54" w:rsidRPr="00A45E14">
        <w:t>Commission</w:t>
      </w:r>
      <w:r w:rsidRPr="00A45E14">
        <w:t xml:space="preserve">. </w:t>
      </w:r>
      <w:r w:rsidR="001C3261" w:rsidRPr="00A45E14">
        <w:t>All sexual</w:t>
      </w:r>
      <w:r w:rsidR="001C3261">
        <w:t xml:space="preserve"> behaviours directed towards children </w:t>
      </w:r>
      <w:r w:rsidR="005A5792">
        <w:t>are unacceptable</w:t>
      </w:r>
      <w:r w:rsidR="001C3261">
        <w:t xml:space="preserve"> and constitute a criminal offence.</w:t>
      </w:r>
    </w:p>
    <w:p w:rsidR="000B1297" w:rsidRDefault="0088519F" w:rsidP="00F71948">
      <w:r w:rsidRPr="00106E5D">
        <w:t>There are some profession</w:t>
      </w:r>
      <w:r w:rsidR="000E2E93">
        <w:t>s</w:t>
      </w:r>
      <w:r w:rsidRPr="00106E5D">
        <w:t xml:space="preserve"> </w:t>
      </w:r>
      <w:r w:rsidR="000E2E93">
        <w:t>where</w:t>
      </w:r>
      <w:r w:rsidRPr="00106E5D">
        <w:t xml:space="preserve"> prohibition</w:t>
      </w:r>
      <w:r w:rsidR="000E2E93">
        <w:t>s</w:t>
      </w:r>
      <w:r w:rsidRPr="00106E5D">
        <w:t xml:space="preserve"> on</w:t>
      </w:r>
      <w:r w:rsidR="000E2E93">
        <w:t xml:space="preserve"> </w:t>
      </w:r>
      <w:r w:rsidR="000E2E93" w:rsidRPr="00106E5D">
        <w:t>close personal, physical or emotional relationship</w:t>
      </w:r>
      <w:r w:rsidR="000E2E93">
        <w:t xml:space="preserve">s are also </w:t>
      </w:r>
      <w:r w:rsidRPr="00106E5D">
        <w:t xml:space="preserve">contained in the professional standards or </w:t>
      </w:r>
      <w:r w:rsidR="00D60C8F">
        <w:t>c</w:t>
      </w:r>
      <w:r w:rsidR="00537DEC">
        <w:t xml:space="preserve">ode of </w:t>
      </w:r>
      <w:r w:rsidR="00D60C8F">
        <w:t>c</w:t>
      </w:r>
      <w:r w:rsidR="00537DEC">
        <w:t>onduct</w:t>
      </w:r>
      <w:r w:rsidRPr="00106E5D">
        <w:t xml:space="preserve"> applying to the </w:t>
      </w:r>
      <w:r w:rsidR="00931F93" w:rsidRPr="00106E5D">
        <w:t xml:space="preserve">relevant </w:t>
      </w:r>
      <w:r w:rsidRPr="00106E5D">
        <w:t>profession</w:t>
      </w:r>
      <w:r w:rsidRPr="00256E0A">
        <w:t>.</w:t>
      </w:r>
      <w:r w:rsidR="000E2E93">
        <w:t xml:space="preserve"> W</w:t>
      </w:r>
      <w:r w:rsidR="00931F93" w:rsidRPr="00106E5D">
        <w:t>orker</w:t>
      </w:r>
      <w:r w:rsidR="000E2E93">
        <w:t>s</w:t>
      </w:r>
      <w:r w:rsidR="00931F93" w:rsidRPr="00106E5D">
        <w:t xml:space="preserve"> or provider</w:t>
      </w:r>
      <w:r w:rsidR="000E2E93">
        <w:t>s</w:t>
      </w:r>
      <w:r w:rsidRPr="00106E5D">
        <w:t xml:space="preserve"> found not to have complied with a professional code or standard regarding sexual </w:t>
      </w:r>
      <w:r w:rsidR="00D0760B">
        <w:t>mis</w:t>
      </w:r>
      <w:r w:rsidRPr="00106E5D">
        <w:t>conduct in the course of providing NDIS supports</w:t>
      </w:r>
      <w:r w:rsidR="00D0760B">
        <w:t xml:space="preserve"> or </w:t>
      </w:r>
      <w:r w:rsidR="000E2E93">
        <w:t>services</w:t>
      </w:r>
      <w:r w:rsidR="000B1297">
        <w:t xml:space="preserve"> </w:t>
      </w:r>
      <w:r w:rsidR="000E2E93">
        <w:t>will</w:t>
      </w:r>
      <w:r w:rsidRPr="00106E5D">
        <w:t xml:space="preserve"> </w:t>
      </w:r>
      <w:r w:rsidR="000E2E93" w:rsidRPr="00106E5D">
        <w:t>a</w:t>
      </w:r>
      <w:r w:rsidR="000E2E93">
        <w:t>lso</w:t>
      </w:r>
      <w:r w:rsidR="000E2E93" w:rsidRPr="00106E5D">
        <w:t xml:space="preserve"> </w:t>
      </w:r>
      <w:r w:rsidRPr="00106E5D">
        <w:t>be regarded as breach</w:t>
      </w:r>
      <w:r w:rsidR="000E2E93">
        <w:t>ing the NDIS</w:t>
      </w:r>
      <w:r w:rsidR="0051015F" w:rsidRPr="00106E5D">
        <w:t xml:space="preserve"> </w:t>
      </w:r>
      <w:r w:rsidR="00292F32">
        <w:t>C</w:t>
      </w:r>
      <w:r w:rsidR="0051015F" w:rsidRPr="00106E5D">
        <w:t>ode</w:t>
      </w:r>
      <w:r w:rsidR="000E2E93">
        <w:t xml:space="preserve"> of Conduct</w:t>
      </w:r>
      <w:r w:rsidRPr="00106E5D">
        <w:t>.</w:t>
      </w:r>
      <w:r w:rsidR="00106E5D">
        <w:t xml:space="preserve"> </w:t>
      </w:r>
    </w:p>
    <w:p w:rsidR="00B6164F" w:rsidRDefault="00B6164F">
      <w:pPr>
        <w:spacing w:before="0" w:after="200"/>
        <w:ind w:left="0"/>
      </w:pPr>
      <w:r>
        <w:br w:type="page"/>
      </w:r>
    </w:p>
    <w:p w:rsidR="004D0F39" w:rsidRDefault="004D0F39" w:rsidP="004D0F39">
      <w:pPr>
        <w:pBdr>
          <w:top w:val="single" w:sz="4" w:space="1" w:color="auto"/>
          <w:left w:val="single" w:sz="4" w:space="4" w:color="auto"/>
          <w:bottom w:val="single" w:sz="4" w:space="1" w:color="auto"/>
          <w:right w:val="single" w:sz="4" w:space="4" w:color="auto"/>
        </w:pBdr>
        <w:shd w:val="clear" w:color="auto" w:fill="65CAC8" w:themeFill="accent3" w:themeFillShade="BF"/>
        <w:rPr>
          <w:rFonts w:ascii="Cambria" w:hAnsi="Cambria"/>
          <w:b/>
          <w:sz w:val="28"/>
          <w:szCs w:val="28"/>
        </w:rPr>
      </w:pPr>
      <w:r>
        <w:rPr>
          <w:rFonts w:ascii="Cambria" w:hAnsi="Cambria"/>
          <w:b/>
          <w:sz w:val="28"/>
          <w:szCs w:val="28"/>
        </w:rPr>
        <w:lastRenderedPageBreak/>
        <w:t>Scenario</w:t>
      </w:r>
      <w:r w:rsidRPr="008D10F5">
        <w:rPr>
          <w:rFonts w:ascii="Cambria" w:hAnsi="Cambria"/>
          <w:b/>
          <w:sz w:val="28"/>
          <w:szCs w:val="28"/>
        </w:rPr>
        <w:t xml:space="preserve"> </w:t>
      </w:r>
      <w:r>
        <w:rPr>
          <w:rFonts w:ascii="Cambria" w:hAnsi="Cambria"/>
          <w:b/>
          <w:sz w:val="28"/>
          <w:szCs w:val="28"/>
        </w:rPr>
        <w:t>2.7</w:t>
      </w:r>
      <w:r w:rsidRPr="00CB67E9">
        <w:rPr>
          <w:rFonts w:ascii="Cambria" w:hAnsi="Cambria"/>
          <w:b/>
          <w:sz w:val="28"/>
          <w:szCs w:val="28"/>
        </w:rPr>
        <w:t xml:space="preserve">.1 – </w:t>
      </w:r>
      <w:r w:rsidRPr="008D10F5">
        <w:rPr>
          <w:rFonts w:ascii="Cambria" w:hAnsi="Cambria"/>
          <w:b/>
          <w:sz w:val="28"/>
          <w:szCs w:val="28"/>
        </w:rPr>
        <w:t>P</w:t>
      </w:r>
      <w:r w:rsidRPr="00CB67E9">
        <w:rPr>
          <w:rFonts w:ascii="Cambria" w:hAnsi="Cambria"/>
          <w:b/>
          <w:sz w:val="28"/>
          <w:szCs w:val="28"/>
        </w:rPr>
        <w:t>rovider</w:t>
      </w:r>
    </w:p>
    <w:p w:rsidR="004D0F39" w:rsidRDefault="004D0F39" w:rsidP="004D0F39">
      <w:pPr>
        <w:pBdr>
          <w:top w:val="single" w:sz="4" w:space="1" w:color="auto"/>
          <w:left w:val="single" w:sz="4" w:space="4" w:color="auto"/>
          <w:bottom w:val="single" w:sz="4" w:space="1" w:color="auto"/>
          <w:right w:val="single" w:sz="4" w:space="4" w:color="auto"/>
        </w:pBdr>
        <w:shd w:val="clear" w:color="auto" w:fill="65CAC8" w:themeFill="accent3" w:themeFillShade="BF"/>
      </w:pPr>
      <w:r>
        <w:t>Dev</w:t>
      </w:r>
      <w:r w:rsidRPr="0092364F">
        <w:t xml:space="preserve"> lives in specialist disability accommodation and</w:t>
      </w:r>
      <w:r>
        <w:t xml:space="preserve"> has difficulty communicating. He</w:t>
      </w:r>
      <w:r w:rsidRPr="0092364F">
        <w:t xml:space="preserve"> receives </w:t>
      </w:r>
      <w:r>
        <w:t>24 hour</w:t>
      </w:r>
      <w:r w:rsidRPr="0092364F">
        <w:t xml:space="preserve"> </w:t>
      </w:r>
      <w:r w:rsidRPr="00651E7D">
        <w:t xml:space="preserve">support from workers employed by </w:t>
      </w:r>
      <w:r>
        <w:t>Wiley Home Support</w:t>
      </w:r>
      <w:r w:rsidRPr="00651E7D">
        <w:t>. Dev’s sister, Sam</w:t>
      </w:r>
      <w:r>
        <w:t>eera,</w:t>
      </w:r>
      <w:r w:rsidRPr="0092364F">
        <w:t xml:space="preserve"> comes to visit regularly, and </w:t>
      </w:r>
      <w:r>
        <w:t>after a change in overnight support workers, s</w:t>
      </w:r>
      <w:r w:rsidRPr="0092364F">
        <w:t xml:space="preserve">he notices </w:t>
      </w:r>
      <w:r>
        <w:t>Dev</w:t>
      </w:r>
      <w:r w:rsidRPr="0092364F">
        <w:t>’s b</w:t>
      </w:r>
      <w:r>
        <w:t>ehaviour has changed</w:t>
      </w:r>
      <w:r w:rsidRPr="0092364F">
        <w:t xml:space="preserve">. </w:t>
      </w:r>
      <w:r>
        <w:t xml:space="preserve">He begins exhibiting more challenging behaviours, including sexualised behaviours. </w:t>
      </w:r>
      <w:r w:rsidRPr="0092364F">
        <w:t xml:space="preserve">She talks to </w:t>
      </w:r>
      <w:r>
        <w:t>Dev’s case worker</w:t>
      </w:r>
      <w:r w:rsidRPr="0092364F">
        <w:t xml:space="preserve">, </w:t>
      </w:r>
      <w:r>
        <w:t>Austi</w:t>
      </w:r>
      <w:r w:rsidRPr="0092364F">
        <w:t>n</w:t>
      </w:r>
      <w:r>
        <w:t xml:space="preserve">, who shares her concerns and says he’ll look into it. The next day he calls her to say the problem has been dealt with and the worker he had concerns about has been moved to a different home. She asks why he wasn’t fired and why they haven’t called the police. Austin says they didn’t have enough evidence to dismiss the worker or get the police involved. </w:t>
      </w:r>
    </w:p>
    <w:p w:rsidR="004D0F39" w:rsidRDefault="004D0F39" w:rsidP="004D0F39">
      <w:pPr>
        <w:pBdr>
          <w:top w:val="single" w:sz="4" w:space="1" w:color="auto"/>
          <w:left w:val="single" w:sz="4" w:space="4" w:color="auto"/>
          <w:bottom w:val="single" w:sz="4" w:space="1" w:color="auto"/>
          <w:right w:val="single" w:sz="4" w:space="4" w:color="auto"/>
        </w:pBdr>
        <w:shd w:val="clear" w:color="auto" w:fill="65CAC8" w:themeFill="accent3" w:themeFillShade="BF"/>
      </w:pPr>
      <w:r>
        <w:t xml:space="preserve">Sameera is relieved the worker will not be working with Dev any longer. However, she is upset that he has not been held accountable for his actions and concerned that other people with disability may be exposed to the worker as he still works for Wiley Home Support. She contacts the </w:t>
      </w:r>
      <w:r w:rsidRPr="00A45E14">
        <w:t>Commission</w:t>
      </w:r>
      <w:r w:rsidRPr="00AF289A">
        <w:t xml:space="preserve"> </w:t>
      </w:r>
      <w:r w:rsidRPr="00A45E14">
        <w:t>for advice.</w:t>
      </w:r>
    </w:p>
    <w:p w:rsidR="004D0F39" w:rsidRDefault="004D0F39" w:rsidP="004D0F39">
      <w:pPr>
        <w:pBdr>
          <w:top w:val="single" w:sz="4" w:space="1" w:color="auto"/>
          <w:left w:val="single" w:sz="4" w:space="4" w:color="auto"/>
          <w:bottom w:val="single" w:sz="4" w:space="1" w:color="auto"/>
          <w:right w:val="single" w:sz="4" w:space="4" w:color="auto"/>
        </w:pBdr>
        <w:shd w:val="clear" w:color="auto" w:fill="65CAC8" w:themeFill="accent3" w:themeFillShade="BF"/>
      </w:pPr>
      <w:r w:rsidRPr="00A45E14">
        <w:t>The Commission</w:t>
      </w:r>
      <w:r w:rsidRPr="00AF289A">
        <w:t xml:space="preserve"> </w:t>
      </w:r>
      <w:r w:rsidRPr="00A45E14">
        <w:t xml:space="preserve">begins an investigation into the conduct of </w:t>
      </w:r>
      <w:r>
        <w:t>Wiley Home Support</w:t>
      </w:r>
      <w:r w:rsidRPr="00A45E14">
        <w:t xml:space="preserve"> and its workers. They find four previous complaints have been made to the provider about the conduct of the worker in question, two of which include allegations of sexual assault. Despite this the worker is still employed as a support worker for night shifts, where he is left unsupervised with people with disability. They additionally uncover a broader pattern with </w:t>
      </w:r>
      <w:r>
        <w:t>Wiley Home Support</w:t>
      </w:r>
      <w:r w:rsidRPr="00A45E14">
        <w:t xml:space="preserve"> moving on problem workers as the way of addressing concerns raised. The Commission refers the matter to the police, de-registers </w:t>
      </w:r>
      <w:r>
        <w:t>Wiley Home Support</w:t>
      </w:r>
      <w:r w:rsidRPr="00A45E14">
        <w:t xml:space="preserve"> and bans the provider and their key personnel from being able to provide NDIS supports. The Commission also notifies the relevant worker screening unit so they can conduct a re-assessment of</w:t>
      </w:r>
      <w:r>
        <w:t xml:space="preserve"> the individual worker.</w:t>
      </w:r>
    </w:p>
    <w:p w:rsidR="004D0F39" w:rsidRDefault="004D0F39">
      <w:pPr>
        <w:spacing w:before="0" w:after="200"/>
        <w:ind w:left="0"/>
      </w:pPr>
      <w:r>
        <w:br w:type="page"/>
      </w:r>
    </w:p>
    <w:p w:rsidR="004D0F39" w:rsidRDefault="004D0F39" w:rsidP="004D0F39">
      <w:pPr>
        <w:pBdr>
          <w:top w:val="single" w:sz="4" w:space="1" w:color="auto"/>
          <w:left w:val="single" w:sz="4" w:space="4" w:color="auto"/>
          <w:bottom w:val="single" w:sz="4" w:space="1" w:color="auto"/>
          <w:right w:val="single" w:sz="4" w:space="4" w:color="auto"/>
        </w:pBdr>
        <w:shd w:val="clear" w:color="auto" w:fill="65CAC8" w:themeFill="accent3" w:themeFillShade="BF"/>
        <w:rPr>
          <w:rFonts w:ascii="Cambria" w:hAnsi="Cambria"/>
          <w:b/>
          <w:sz w:val="28"/>
          <w:szCs w:val="28"/>
        </w:rPr>
      </w:pPr>
      <w:r>
        <w:rPr>
          <w:rFonts w:ascii="Cambria" w:hAnsi="Cambria"/>
          <w:b/>
          <w:sz w:val="28"/>
          <w:szCs w:val="28"/>
        </w:rPr>
        <w:lastRenderedPageBreak/>
        <w:t>Scenario</w:t>
      </w:r>
      <w:r w:rsidRPr="008B7C56">
        <w:rPr>
          <w:rFonts w:ascii="Cambria" w:hAnsi="Cambria"/>
          <w:b/>
          <w:sz w:val="28"/>
          <w:szCs w:val="28"/>
        </w:rPr>
        <w:t xml:space="preserve"> </w:t>
      </w:r>
      <w:r>
        <w:rPr>
          <w:rFonts w:ascii="Cambria" w:hAnsi="Cambria"/>
          <w:b/>
          <w:sz w:val="28"/>
          <w:szCs w:val="28"/>
        </w:rPr>
        <w:t>2.7.2 – Worker</w:t>
      </w:r>
    </w:p>
    <w:p w:rsidR="004D0F39" w:rsidRDefault="004D0F39" w:rsidP="004D0F39">
      <w:pPr>
        <w:pBdr>
          <w:top w:val="single" w:sz="4" w:space="1" w:color="auto"/>
          <w:left w:val="single" w:sz="4" w:space="4" w:color="auto"/>
          <w:bottom w:val="single" w:sz="4" w:space="1" w:color="auto"/>
          <w:right w:val="single" w:sz="4" w:space="4" w:color="auto"/>
        </w:pBdr>
        <w:shd w:val="clear" w:color="auto" w:fill="65CAC8" w:themeFill="accent3" w:themeFillShade="BF"/>
      </w:pPr>
      <w:r w:rsidRPr="00537DD1">
        <w:t>Aisha</w:t>
      </w:r>
      <w:r w:rsidRPr="00E1038F">
        <w:t>, an NDIS participant, has a support worker, P</w:t>
      </w:r>
      <w:r>
        <w:t>eter</w:t>
      </w:r>
      <w:r w:rsidRPr="00E1038F">
        <w:t xml:space="preserve">, who </w:t>
      </w:r>
      <w:r>
        <w:t>visits</w:t>
      </w:r>
      <w:r w:rsidRPr="00E1038F">
        <w:t xml:space="preserve"> every Wednesday to clean her apartment. </w:t>
      </w:r>
      <w:r>
        <w:t>Peter</w:t>
      </w:r>
      <w:r w:rsidRPr="00E1038F">
        <w:t xml:space="preserve"> is very talkative and </w:t>
      </w:r>
      <w:r>
        <w:t xml:space="preserve">friendly and often gives Aisha compliments. </w:t>
      </w:r>
    </w:p>
    <w:p w:rsidR="004D0F39" w:rsidRDefault="004D0F39" w:rsidP="004D0F39">
      <w:pPr>
        <w:pBdr>
          <w:top w:val="single" w:sz="4" w:space="1" w:color="auto"/>
          <w:left w:val="single" w:sz="4" w:space="4" w:color="auto"/>
          <w:bottom w:val="single" w:sz="4" w:space="1" w:color="auto"/>
          <w:right w:val="single" w:sz="4" w:space="4" w:color="auto"/>
        </w:pBdr>
        <w:shd w:val="clear" w:color="auto" w:fill="65CAC8" w:themeFill="accent3" w:themeFillShade="BF"/>
      </w:pPr>
      <w:r>
        <w:t>One Wednesday, Peter</w:t>
      </w:r>
      <w:r w:rsidRPr="00E1038F">
        <w:t xml:space="preserve"> invites </w:t>
      </w:r>
      <w:r w:rsidRPr="00537DD1">
        <w:t>Aisha</w:t>
      </w:r>
      <w:r>
        <w:t xml:space="preserve"> to go to her local café with him for lunch and she accepts</w:t>
      </w:r>
      <w:r w:rsidRPr="00E1038F">
        <w:t>.</w:t>
      </w:r>
      <w:r>
        <w:t xml:space="preserve"> </w:t>
      </w:r>
      <w:r w:rsidRPr="00E1038F">
        <w:t xml:space="preserve">During lunch, </w:t>
      </w:r>
      <w:r>
        <w:t>Peter</w:t>
      </w:r>
      <w:r w:rsidRPr="00E1038F">
        <w:t xml:space="preserve"> makes sexually </w:t>
      </w:r>
      <w:r>
        <w:t>suggestive comments and jokes. Peter’s behaviour is despite having attended induction training on professional conduct at work and his employer having clear guidelines on unacceptable behaviours when working with clients, which include not asking clients out on dates and not using sexually explicit language around clients.</w:t>
      </w:r>
    </w:p>
    <w:p w:rsidR="004D0F39" w:rsidRDefault="004D0F39" w:rsidP="004D0F39">
      <w:pPr>
        <w:pBdr>
          <w:top w:val="single" w:sz="4" w:space="1" w:color="auto"/>
          <w:left w:val="single" w:sz="4" w:space="4" w:color="auto"/>
          <w:bottom w:val="single" w:sz="4" w:space="1" w:color="auto"/>
          <w:right w:val="single" w:sz="4" w:space="4" w:color="auto"/>
        </w:pBdr>
        <w:shd w:val="clear" w:color="auto" w:fill="65CAC8" w:themeFill="accent3" w:themeFillShade="BF"/>
      </w:pPr>
      <w:r w:rsidRPr="00537DD1">
        <w:t>Aisha</w:t>
      </w:r>
      <w:r w:rsidRPr="00E1038F">
        <w:t xml:space="preserve"> feels very uncomfortable </w:t>
      </w:r>
      <w:r>
        <w:t xml:space="preserve">after the lunch </w:t>
      </w:r>
      <w:r w:rsidRPr="00E1038F">
        <w:t xml:space="preserve">and contacts </w:t>
      </w:r>
      <w:r>
        <w:t>Peter</w:t>
      </w:r>
      <w:r w:rsidRPr="00E1038F">
        <w:t>’s employer to make a complaint</w:t>
      </w:r>
      <w:r>
        <w:t xml:space="preserve">. </w:t>
      </w:r>
      <w:r w:rsidRPr="00E1038F">
        <w:t xml:space="preserve">The provider </w:t>
      </w:r>
      <w:r>
        <w:t xml:space="preserve">who employs Peter </w:t>
      </w:r>
      <w:r w:rsidRPr="00E1038F">
        <w:t xml:space="preserve">commences an investigation and notifies </w:t>
      </w:r>
      <w:r w:rsidRPr="00A45E14">
        <w:t>the Commission. Following the investigation, Peter is required to attend training and apologise to Aisha. Peter writes a letter of apology to Aisha explaining it was not his intention to make her feel uncomfortable. While Aisha accepts his apology, she is not comfortable working with Peter and she finds a new support worker. The Commission notes the outcome and records</w:t>
      </w:r>
      <w:r>
        <w:t xml:space="preserve"> the event to see if a pattern of behaviour emerges in relation to Peter’s conduct that would require further action.</w:t>
      </w:r>
    </w:p>
    <w:p w:rsidR="004D0F39" w:rsidRDefault="004D0F39">
      <w:pPr>
        <w:spacing w:before="0" w:after="200"/>
        <w:ind w:left="0"/>
      </w:pPr>
    </w:p>
    <w:p w:rsidR="000B1297" w:rsidRDefault="000B1297" w:rsidP="008D10F5">
      <w:r>
        <w:br w:type="page"/>
      </w:r>
    </w:p>
    <w:p w:rsidR="0088519F" w:rsidRPr="0088519F" w:rsidRDefault="0088519F" w:rsidP="008D10F5">
      <w:pPr>
        <w:pStyle w:val="Heading2"/>
      </w:pPr>
      <w:bookmarkStart w:id="47" w:name="_Toc482104033"/>
      <w:r w:rsidRPr="002B6991">
        <w:lastRenderedPageBreak/>
        <w:t>Keep appropriate records</w:t>
      </w:r>
      <w:bookmarkEnd w:id="47"/>
    </w:p>
    <w:p w:rsidR="0088519F" w:rsidRPr="00E1038F" w:rsidRDefault="00301AE7" w:rsidP="00E63A1B">
      <w:r>
        <w:t>Providers</w:t>
      </w:r>
      <w:r w:rsidR="0088519F" w:rsidRPr="00E1038F">
        <w:t xml:space="preserve"> and workers must maintain accurate, legible and up-to-date records of NDIS support</w:t>
      </w:r>
      <w:r w:rsidR="009D171F">
        <w:t>s and services</w:t>
      </w:r>
      <w:r w:rsidR="00D60C8F">
        <w:t xml:space="preserve"> provided and</w:t>
      </w:r>
      <w:r w:rsidR="0088519F" w:rsidRPr="00E1038F">
        <w:t xml:space="preserve"> ensure that these are held securely and not subject to unauthorised access. </w:t>
      </w:r>
    </w:p>
    <w:p w:rsidR="0088519F" w:rsidRPr="00E1038F" w:rsidRDefault="0088519F" w:rsidP="00E63A1B">
      <w:pPr>
        <w:rPr>
          <w:b/>
        </w:rPr>
      </w:pPr>
      <w:r w:rsidRPr="00E1038F">
        <w:t>The purpose of this obligation is to set minimum standards of conduct for workers and providers in relation to keeping appropriate records with regards to NDIS participants.</w:t>
      </w:r>
      <w:r w:rsidR="007057D1">
        <w:t xml:space="preserve"> </w:t>
      </w:r>
      <w:r w:rsidR="00FA3DCC">
        <w:t>Registered providers may also have additional obligations in relation to record keeping</w:t>
      </w:r>
      <w:r w:rsidR="008C6BC4">
        <w:t>,</w:t>
      </w:r>
      <w:r w:rsidR="00FA3DCC">
        <w:t xml:space="preserve"> for example, in relation to </w:t>
      </w:r>
      <w:r w:rsidR="001C3261">
        <w:t xml:space="preserve">reportable </w:t>
      </w:r>
      <w:r w:rsidR="00FA3DCC">
        <w:t>incidents as part of their registration.</w:t>
      </w:r>
      <w:r w:rsidR="000B1297">
        <w:t xml:space="preserve"> </w:t>
      </w:r>
      <w:r w:rsidRPr="00E1038F">
        <w:t xml:space="preserve">Records are kept for a variety of purposes, </w:t>
      </w:r>
      <w:r w:rsidR="006D48BB">
        <w:t>including</w:t>
      </w:r>
      <w:r w:rsidRPr="00E1038F">
        <w:t xml:space="preserve"> to record supports provided,</w:t>
      </w:r>
      <w:r w:rsidR="007057D1">
        <w:t xml:space="preserve"> information related to clients,</w:t>
      </w:r>
      <w:r w:rsidRPr="00E1038F">
        <w:t xml:space="preserve"> communicate to other providers, record incidents or to satisfy legal requirements. Records are also an important audit tool to monitor the quality and safety of supports and manage the acquittal of NDIS funding.</w:t>
      </w:r>
    </w:p>
    <w:p w:rsidR="00BB0FD2" w:rsidRDefault="0088519F" w:rsidP="00E63A1B">
      <w:r w:rsidRPr="00E1038F">
        <w:t>Maintenance of accurate, legible and contemporaneous records is also a valuable tool for a provider to use in addressing any concerns about NDIS funded supports</w:t>
      </w:r>
      <w:r w:rsidR="001C3261" w:rsidRPr="00E1038F">
        <w:t>.</w:t>
      </w:r>
      <w:r w:rsidR="001C3261">
        <w:t xml:space="preserve"> </w:t>
      </w:r>
      <w:r w:rsidR="001C3261" w:rsidRPr="00F468A2">
        <w:t xml:space="preserve">All </w:t>
      </w:r>
      <w:r w:rsidR="001C3261">
        <w:t xml:space="preserve">records need to comply with relevant privacy </w:t>
      </w:r>
      <w:r w:rsidR="00646095">
        <w:t xml:space="preserve">and security </w:t>
      </w:r>
      <w:r w:rsidR="001C3261">
        <w:t xml:space="preserve">measures to ensure the </w:t>
      </w:r>
      <w:r w:rsidR="00646095">
        <w:t xml:space="preserve">confidentiality of information relating to people with disability and their families. </w:t>
      </w:r>
    </w:p>
    <w:p w:rsidR="004D0F39" w:rsidRDefault="004D0F39" w:rsidP="004D0F39">
      <w:pPr>
        <w:pBdr>
          <w:top w:val="single" w:sz="4" w:space="1" w:color="auto"/>
          <w:left w:val="single" w:sz="4" w:space="4" w:color="auto"/>
          <w:bottom w:val="single" w:sz="4" w:space="1" w:color="auto"/>
          <w:right w:val="single" w:sz="4" w:space="4" w:color="auto"/>
        </w:pBdr>
        <w:shd w:val="clear" w:color="auto" w:fill="65CAC8" w:themeFill="accent3" w:themeFillShade="BF"/>
        <w:rPr>
          <w:rFonts w:ascii="Cambria" w:hAnsi="Cambria"/>
          <w:b/>
          <w:sz w:val="28"/>
          <w:szCs w:val="28"/>
        </w:rPr>
      </w:pPr>
      <w:r>
        <w:rPr>
          <w:rFonts w:ascii="Cambria" w:hAnsi="Cambria"/>
          <w:b/>
          <w:sz w:val="28"/>
          <w:szCs w:val="28"/>
        </w:rPr>
        <w:t>Scenario</w:t>
      </w:r>
      <w:r w:rsidRPr="008D10F5">
        <w:rPr>
          <w:rFonts w:ascii="Cambria" w:hAnsi="Cambria"/>
          <w:b/>
          <w:sz w:val="28"/>
          <w:szCs w:val="28"/>
        </w:rPr>
        <w:t xml:space="preserve"> </w:t>
      </w:r>
      <w:r>
        <w:rPr>
          <w:rFonts w:ascii="Cambria" w:hAnsi="Cambria"/>
          <w:b/>
          <w:sz w:val="28"/>
          <w:szCs w:val="28"/>
        </w:rPr>
        <w:t xml:space="preserve">2.8.1 – Provider </w:t>
      </w:r>
    </w:p>
    <w:p w:rsidR="004D0F39" w:rsidRPr="00B6164F" w:rsidRDefault="004D0F39" w:rsidP="004D0F39">
      <w:pPr>
        <w:pBdr>
          <w:top w:val="single" w:sz="4" w:space="1" w:color="auto"/>
          <w:left w:val="single" w:sz="4" w:space="4" w:color="auto"/>
          <w:bottom w:val="single" w:sz="4" w:space="1" w:color="auto"/>
          <w:right w:val="single" w:sz="4" w:space="4" w:color="auto"/>
        </w:pBdr>
        <w:shd w:val="clear" w:color="auto" w:fill="65CAC8" w:themeFill="accent3" w:themeFillShade="BF"/>
        <w:rPr>
          <w:rFonts w:ascii="Cambria" w:hAnsi="Cambria"/>
          <w:b/>
          <w:sz w:val="28"/>
          <w:szCs w:val="28"/>
        </w:rPr>
      </w:pPr>
      <w:r>
        <w:t>Dmitry</w:t>
      </w:r>
      <w:r w:rsidRPr="00E1038F">
        <w:t xml:space="preserve"> is employed by </w:t>
      </w:r>
      <w:r>
        <w:t>Engage</w:t>
      </w:r>
      <w:r w:rsidRPr="00651E7D">
        <w:t xml:space="preserve"> Care to provide support</w:t>
      </w:r>
      <w:r w:rsidRPr="00E1038F">
        <w:t xml:space="preserve"> to people with disability and others in maintaining their </w:t>
      </w:r>
      <w:r>
        <w:t>independence</w:t>
      </w:r>
      <w:r w:rsidRPr="00E1038F">
        <w:t xml:space="preserve">. </w:t>
      </w:r>
      <w:r>
        <w:t>Dmitry</w:t>
      </w:r>
      <w:r w:rsidRPr="00E1038F">
        <w:t xml:space="preserve"> has a driver’s licence and </w:t>
      </w:r>
      <w:r>
        <w:t xml:space="preserve">often </w:t>
      </w:r>
      <w:r w:rsidRPr="00E1038F">
        <w:t>drive</w:t>
      </w:r>
      <w:r>
        <w:t>s</w:t>
      </w:r>
      <w:r w:rsidRPr="00E1038F">
        <w:t xml:space="preserve"> participants to appointments. When another worker calls in sick, </w:t>
      </w:r>
      <w:r>
        <w:t>Engage</w:t>
      </w:r>
      <w:r w:rsidRPr="00E1038F">
        <w:t xml:space="preserve"> Care </w:t>
      </w:r>
      <w:r>
        <w:t>asks</w:t>
      </w:r>
      <w:r w:rsidRPr="00E1038F">
        <w:t xml:space="preserve"> </w:t>
      </w:r>
      <w:r>
        <w:t xml:space="preserve">Dmitry </w:t>
      </w:r>
      <w:r w:rsidRPr="00E1038F">
        <w:t xml:space="preserve">to drive </w:t>
      </w:r>
      <w:r>
        <w:t>Nathan</w:t>
      </w:r>
      <w:r w:rsidRPr="00E1038F">
        <w:t>, a</w:t>
      </w:r>
      <w:r>
        <w:t>n NDIS</w:t>
      </w:r>
      <w:r w:rsidRPr="00E1038F">
        <w:t xml:space="preserve"> participant</w:t>
      </w:r>
      <w:r>
        <w:t xml:space="preserve"> Dmitry has not met before</w:t>
      </w:r>
      <w:r w:rsidRPr="00E1038F">
        <w:t xml:space="preserve">, to an appointment with </w:t>
      </w:r>
      <w:r>
        <w:t xml:space="preserve">his </w:t>
      </w:r>
      <w:r w:rsidRPr="00E1038F">
        <w:t xml:space="preserve">counsellor. </w:t>
      </w:r>
      <w:r>
        <w:t xml:space="preserve">Dmitry checks Nathan’s records before arriving at his home and </w:t>
      </w:r>
      <w:r w:rsidRPr="00E1038F">
        <w:t xml:space="preserve">uses the GPS on his phone to </w:t>
      </w:r>
      <w:r>
        <w:t>navigate</w:t>
      </w:r>
      <w:r w:rsidRPr="00E1038F">
        <w:t xml:space="preserve"> the way t</w:t>
      </w:r>
      <w:r>
        <w:t>o the counselling appointment</w:t>
      </w:r>
      <w:r w:rsidRPr="00E1038F">
        <w:t xml:space="preserve">. </w:t>
      </w:r>
      <w:r>
        <w:t>Nathan</w:t>
      </w:r>
      <w:r w:rsidRPr="00E1038F">
        <w:t xml:space="preserve"> has severe post-traumatic stress disorder from his time in the army</w:t>
      </w:r>
      <w:r>
        <w:t xml:space="preserve"> </w:t>
      </w:r>
      <w:r w:rsidRPr="005A0CBA">
        <w:t xml:space="preserve">and his health professionals </w:t>
      </w:r>
      <w:r>
        <w:t xml:space="preserve">have advised Engage Care </w:t>
      </w:r>
      <w:r w:rsidRPr="005A0CBA">
        <w:t>to avoid</w:t>
      </w:r>
      <w:r>
        <w:t xml:space="preserve"> visiting or</w:t>
      </w:r>
      <w:r w:rsidRPr="005A0CBA">
        <w:t xml:space="preserve"> driving past the war memorial. </w:t>
      </w:r>
      <w:r>
        <w:t>Dmitry</w:t>
      </w:r>
      <w:r w:rsidRPr="00E1038F">
        <w:t xml:space="preserve"> drives past the war memorial</w:t>
      </w:r>
      <w:r>
        <w:t xml:space="preserve"> on the way to the counselling appointment</w:t>
      </w:r>
      <w:r w:rsidRPr="00E1038F">
        <w:t xml:space="preserve"> </w:t>
      </w:r>
      <w:r>
        <w:t>which</w:t>
      </w:r>
      <w:r w:rsidRPr="00E1038F">
        <w:t xml:space="preserve"> upsets </w:t>
      </w:r>
      <w:r>
        <w:t>Nathan</w:t>
      </w:r>
      <w:r w:rsidRPr="00E1038F">
        <w:t xml:space="preserve">. His counsellor complains </w:t>
      </w:r>
      <w:r w:rsidRPr="00A45E14">
        <w:t>to the Commission as Nathan had been making good progress and she considers the drive with Dmitry has set him back. The Commission investigates and finds that Engage Care failed to include the information provided by health professionals about the need to avoid the war memorial in Nathan’s records. Engage Care is found to have breached the Code of Conduct and apologises to Nathan. The Commission directs Engage Care to conduct an independent audit of their record</w:t>
      </w:r>
      <w:r w:rsidRPr="005A0CBA">
        <w:t xml:space="preserve"> keeping.</w:t>
      </w:r>
    </w:p>
    <w:p w:rsidR="004D0F39" w:rsidRDefault="004D0F39">
      <w:pPr>
        <w:spacing w:before="0" w:after="200"/>
        <w:ind w:left="0"/>
        <w:rPr>
          <w:rFonts w:ascii="Cambria" w:hAnsi="Cambria"/>
          <w:b/>
          <w:noProof/>
          <w:sz w:val="28"/>
          <w:szCs w:val="28"/>
        </w:rPr>
      </w:pPr>
      <w:r>
        <w:rPr>
          <w:rFonts w:ascii="Cambria" w:hAnsi="Cambria"/>
          <w:b/>
          <w:noProof/>
          <w:sz w:val="28"/>
          <w:szCs w:val="28"/>
        </w:rPr>
        <w:br w:type="page"/>
      </w:r>
    </w:p>
    <w:p w:rsidR="004D0F39" w:rsidRDefault="004D0F39" w:rsidP="004D0F39">
      <w:pPr>
        <w:pBdr>
          <w:top w:val="single" w:sz="4" w:space="1" w:color="auto"/>
          <w:left w:val="single" w:sz="4" w:space="4" w:color="auto"/>
          <w:bottom w:val="single" w:sz="4" w:space="1" w:color="auto"/>
          <w:right w:val="single" w:sz="4" w:space="4" w:color="auto"/>
        </w:pBdr>
        <w:shd w:val="clear" w:color="auto" w:fill="65CAC8" w:themeFill="accent3" w:themeFillShade="BF"/>
        <w:rPr>
          <w:rFonts w:ascii="Cambria" w:hAnsi="Cambria"/>
          <w:b/>
          <w:sz w:val="28"/>
          <w:szCs w:val="28"/>
        </w:rPr>
      </w:pPr>
      <w:r>
        <w:rPr>
          <w:rFonts w:ascii="Cambria" w:hAnsi="Cambria"/>
          <w:b/>
          <w:sz w:val="28"/>
          <w:szCs w:val="28"/>
        </w:rPr>
        <w:lastRenderedPageBreak/>
        <w:t>Scenario</w:t>
      </w:r>
      <w:r w:rsidRPr="00CB67E9">
        <w:rPr>
          <w:rFonts w:ascii="Cambria" w:hAnsi="Cambria"/>
          <w:b/>
          <w:sz w:val="28"/>
          <w:szCs w:val="28"/>
        </w:rPr>
        <w:t xml:space="preserve"> </w:t>
      </w:r>
      <w:r>
        <w:rPr>
          <w:rFonts w:ascii="Cambria" w:hAnsi="Cambria"/>
          <w:b/>
          <w:sz w:val="28"/>
          <w:szCs w:val="28"/>
        </w:rPr>
        <w:t>2.8</w:t>
      </w:r>
      <w:r w:rsidRPr="00CB67E9">
        <w:rPr>
          <w:rFonts w:ascii="Cambria" w:hAnsi="Cambria"/>
          <w:b/>
          <w:sz w:val="28"/>
          <w:szCs w:val="28"/>
        </w:rPr>
        <w:t xml:space="preserve">.2 – </w:t>
      </w:r>
      <w:r w:rsidRPr="008D10F5">
        <w:rPr>
          <w:rFonts w:ascii="Cambria" w:hAnsi="Cambria"/>
          <w:b/>
          <w:sz w:val="28"/>
          <w:szCs w:val="28"/>
        </w:rPr>
        <w:t>W</w:t>
      </w:r>
      <w:r w:rsidRPr="00CB67E9">
        <w:rPr>
          <w:rFonts w:ascii="Cambria" w:hAnsi="Cambria"/>
          <w:b/>
          <w:sz w:val="28"/>
          <w:szCs w:val="28"/>
        </w:rPr>
        <w:t>orker</w:t>
      </w:r>
    </w:p>
    <w:p w:rsidR="004D0F39" w:rsidRDefault="004D0F39" w:rsidP="004D0F39">
      <w:pPr>
        <w:pBdr>
          <w:top w:val="single" w:sz="4" w:space="1" w:color="auto"/>
          <w:left w:val="single" w:sz="4" w:space="4" w:color="auto"/>
          <w:bottom w:val="single" w:sz="4" w:space="1" w:color="auto"/>
          <w:right w:val="single" w:sz="4" w:space="4" w:color="auto"/>
        </w:pBdr>
        <w:shd w:val="clear" w:color="auto" w:fill="65CAC8" w:themeFill="accent3" w:themeFillShade="BF"/>
      </w:pPr>
      <w:r>
        <w:t>Josef is an NDIS participant who requires a PEG feeding tube to gain sufficient nutrition. He has a nurse, Tara, from Nursing Inc. visit weekly to maintain his feeding tube. Over the course of three months Josef experiences multiple complications related to the feeding tube. On one visit, Josef’s mother, Ana-Maria, says his stomach appears to be causing him particular discomfort. Tara carries out additional procedures during the visit to ensure there are no blockages in the feeding tube and takes additional steps to treat possible infection. She also advises that if Josef’s symptoms get worse, he should see a doctor. Josef’s condition steadily worsens over the next two days. He develops a high fever and Ana-Maria takes him to the hospital emergency ward. The hospital finds a serious infection in Josef’s stomach and he is admitted to hospital for treatment.</w:t>
      </w:r>
    </w:p>
    <w:p w:rsidR="004D0F39" w:rsidRDefault="004D0F39" w:rsidP="004D0F39">
      <w:pPr>
        <w:pBdr>
          <w:top w:val="single" w:sz="4" w:space="1" w:color="auto"/>
          <w:left w:val="single" w:sz="4" w:space="4" w:color="auto"/>
          <w:bottom w:val="single" w:sz="4" w:space="1" w:color="auto"/>
          <w:right w:val="single" w:sz="4" w:space="4" w:color="auto"/>
        </w:pBdr>
        <w:shd w:val="clear" w:color="auto" w:fill="65CAC8" w:themeFill="accent3" w:themeFillShade="BF"/>
      </w:pPr>
      <w:r>
        <w:t xml:space="preserve">The hospital contacts Nursing Inc. to obtain Josef’s relevant case notes so they understand the history of the problem and the precautions already taken by Nursing Inc. to treat the most recent infection. On collating Josef’s case notes, the manager at Nursing Inc. finds the case notes from Tara’s most recent visit are incomplete. They make no mention of concerns raised by Ana-Maria or the extra procedures Tara carried out as a result of these. Her notes are also missing some basic information about the visit, such as visiting time. </w:t>
      </w:r>
    </w:p>
    <w:p w:rsidR="004D0F39" w:rsidRDefault="004D0F39" w:rsidP="004D0F39">
      <w:pPr>
        <w:pBdr>
          <w:top w:val="single" w:sz="4" w:space="1" w:color="auto"/>
          <w:left w:val="single" w:sz="4" w:space="4" w:color="auto"/>
          <w:bottom w:val="single" w:sz="4" w:space="1" w:color="auto"/>
          <w:right w:val="single" w:sz="4" w:space="4" w:color="auto"/>
        </w:pBdr>
        <w:shd w:val="clear" w:color="auto" w:fill="65CAC8" w:themeFill="accent3" w:themeFillShade="BF"/>
      </w:pPr>
      <w:r>
        <w:t xml:space="preserve">The manager at Nursing Inc. talks to Tara who confirms that Josef’s feeding tube has been problematic and outlines the extra steps she carried out on her last visit as a result of the concerns raised by Ana-Maria. Tara agrees to confirm this in a signed statutory declaration to forward on to the hospital within an hour and apologises to her manager for the incomplete case notes. Tara’s manager also uses the information provided by Tara to fill out a reportable incident form and pass this on to the </w:t>
      </w:r>
      <w:r w:rsidRPr="00A45E14">
        <w:t>Commission</w:t>
      </w:r>
      <w:r>
        <w:t xml:space="preserve">, in line with their requirements. </w:t>
      </w:r>
    </w:p>
    <w:p w:rsidR="004D0F39" w:rsidRDefault="004D0F39" w:rsidP="004D0F39">
      <w:pPr>
        <w:pBdr>
          <w:top w:val="single" w:sz="4" w:space="1" w:color="auto"/>
          <w:left w:val="single" w:sz="4" w:space="4" w:color="auto"/>
          <w:bottom w:val="single" w:sz="4" w:space="1" w:color="auto"/>
          <w:right w:val="single" w:sz="4" w:space="4" w:color="auto"/>
        </w:pBdr>
        <w:shd w:val="clear" w:color="auto" w:fill="65CAC8" w:themeFill="accent3" w:themeFillShade="BF"/>
      </w:pPr>
      <w:r>
        <w:t>Nursing Inc. conducts an audit of Tara’s case notes and finds she does not always fill out case notes to the standard specified in their guidelines on case notes and record-keeping. She is required to undergo re-training on note taking and record-keeping and is issued with a caution</w:t>
      </w:r>
      <w:r w:rsidRPr="00F34ACF">
        <w:t>.</w:t>
      </w:r>
    </w:p>
    <w:p w:rsidR="0088519F" w:rsidRPr="0088519F" w:rsidRDefault="0088519F" w:rsidP="008D10F5">
      <w:pPr>
        <w:pStyle w:val="Heading2"/>
      </w:pPr>
      <w:r w:rsidRPr="00E1038F">
        <w:br w:type="page"/>
      </w:r>
      <w:bookmarkStart w:id="48" w:name="_Toc476832150"/>
      <w:bookmarkStart w:id="49" w:name="_Toc476912242"/>
      <w:bookmarkStart w:id="50" w:name="_Toc482104034"/>
      <w:bookmarkEnd w:id="48"/>
      <w:bookmarkEnd w:id="49"/>
      <w:r>
        <w:lastRenderedPageBreak/>
        <w:t>M</w:t>
      </w:r>
      <w:r w:rsidRPr="002B6991">
        <w:t>aintain adequate personal and professional liability insurance appropriate to the risks associated with the supports provided</w:t>
      </w:r>
      <w:bookmarkEnd w:id="50"/>
    </w:p>
    <w:p w:rsidR="0088519F" w:rsidRPr="00E1038F" w:rsidRDefault="0088519F" w:rsidP="00E63A1B">
      <w:r w:rsidRPr="00E1038F">
        <w:t>Appropriate indemnity insurance ensures that people with disability who are injured in connection with NDIS supports</w:t>
      </w:r>
      <w:r w:rsidR="004023B2">
        <w:t xml:space="preserve"> and services</w:t>
      </w:r>
      <w:r w:rsidRPr="00E1038F">
        <w:t xml:space="preserve"> are able to receive fair and sustainable compensation. The costs can be substantial and in the absence of adequate compensation through insurance arrangements, these costs are born by the individual, their family and by the community.</w:t>
      </w:r>
      <w:r w:rsidR="009D171F">
        <w:t xml:space="preserve"> </w:t>
      </w:r>
      <w:r w:rsidRPr="00E1038F">
        <w:t xml:space="preserve">The </w:t>
      </w:r>
      <w:r w:rsidR="0051015F">
        <w:t xml:space="preserve">provider or </w:t>
      </w:r>
      <w:r w:rsidRPr="00E1038F">
        <w:t>worker concerned may also bear significant</w:t>
      </w:r>
      <w:r w:rsidR="0051015F">
        <w:t xml:space="preserve"> </w:t>
      </w:r>
      <w:r w:rsidRPr="00E1038F">
        <w:t>costs associated with defending legal action and in payment of compensation to an injured client.</w:t>
      </w:r>
    </w:p>
    <w:p w:rsidR="00ED7F00" w:rsidRDefault="004023B2" w:rsidP="008D10F5">
      <w:r>
        <w:t xml:space="preserve">Both registered and unregistered providers are required to hold adequate insurance. </w:t>
      </w:r>
      <w:r w:rsidR="0088519F" w:rsidRPr="00E1038F">
        <w:t>As the Code</w:t>
      </w:r>
      <w:r w:rsidR="00D60C8F">
        <w:t xml:space="preserve"> of Conduct</w:t>
      </w:r>
      <w:r w:rsidR="0088519F" w:rsidRPr="00E1038F">
        <w:t xml:space="preserve"> is intended to cover a wide range of providers with different risk </w:t>
      </w:r>
      <w:r w:rsidR="00D60C8F">
        <w:t xml:space="preserve">profiles, it is not appropriate </w:t>
      </w:r>
      <w:r w:rsidR="0088519F" w:rsidRPr="00E1038F">
        <w:t>for the Code to specify the level of insurance cover that would be required.</w:t>
      </w:r>
      <w:r>
        <w:t xml:space="preserve"> </w:t>
      </w:r>
    </w:p>
    <w:p w:rsidR="00BB0FD2" w:rsidRDefault="004023B2" w:rsidP="008D10F5">
      <w:pPr>
        <w:rPr>
          <w:rFonts w:ascii="Cambria" w:hAnsi="Cambria"/>
          <w:b/>
          <w:noProof/>
          <w:sz w:val="28"/>
          <w:szCs w:val="28"/>
        </w:rPr>
      </w:pPr>
      <w:r>
        <w:t>W</w:t>
      </w:r>
      <w:r w:rsidR="0088519F" w:rsidRPr="00E1038F">
        <w:t xml:space="preserve">orkers </w:t>
      </w:r>
      <w:r>
        <w:t xml:space="preserve">providing </w:t>
      </w:r>
      <w:r w:rsidRPr="00E1038F">
        <w:t>NDIS</w:t>
      </w:r>
      <w:r>
        <w:t xml:space="preserve"> supports and services </w:t>
      </w:r>
      <w:r w:rsidR="0088519F" w:rsidRPr="00E1038F">
        <w:t>would be expected to be covered by their employer’s insurance arrangements</w:t>
      </w:r>
      <w:r w:rsidR="00CB2EE8">
        <w:t xml:space="preserve">. </w:t>
      </w:r>
      <w:r w:rsidR="00ED7F00">
        <w:t>They do not need to hold individual insurance, so a scenario demonstrating this is not presented for this obligation. However, t</w:t>
      </w:r>
      <w:r w:rsidR="0088519F" w:rsidRPr="00E1038F">
        <w:t>hose who are in independent private practice</w:t>
      </w:r>
      <w:r w:rsidR="005B73AC">
        <w:t>,</w:t>
      </w:r>
      <w:r w:rsidR="00ED7F00">
        <w:t xml:space="preserve"> </w:t>
      </w:r>
      <w:r w:rsidR="005B73AC">
        <w:t>including the</w:t>
      </w:r>
      <w:r w:rsidR="00ED7F00">
        <w:t xml:space="preserve"> self-employed </w:t>
      </w:r>
      <w:r w:rsidR="005B73AC">
        <w:t>and sole traders</w:t>
      </w:r>
      <w:r w:rsidR="00ED7F00">
        <w:t>,</w:t>
      </w:r>
      <w:r w:rsidR="0088519F" w:rsidRPr="00E1038F">
        <w:t xml:space="preserve"> would be expected to hold insurance in their own name and to ensure that their level of cover is adequate for the type of services they provide and the associated level of risk. Advice is generally available from professional associations on such matters.</w:t>
      </w:r>
      <w:r w:rsidR="00BB0FD2" w:rsidRPr="00BB0FD2">
        <w:rPr>
          <w:rFonts w:ascii="Cambria" w:hAnsi="Cambria"/>
          <w:b/>
          <w:noProof/>
          <w:sz w:val="28"/>
          <w:szCs w:val="28"/>
        </w:rPr>
        <w:t xml:space="preserve"> </w:t>
      </w:r>
    </w:p>
    <w:p w:rsidR="004D0F39" w:rsidRDefault="004D0F39" w:rsidP="004D0F39">
      <w:pPr>
        <w:pBdr>
          <w:top w:val="single" w:sz="4" w:space="1" w:color="auto"/>
          <w:left w:val="single" w:sz="4" w:space="4" w:color="auto"/>
          <w:bottom w:val="single" w:sz="4" w:space="1" w:color="auto"/>
          <w:right w:val="single" w:sz="4" w:space="4" w:color="auto"/>
        </w:pBdr>
        <w:shd w:val="clear" w:color="auto" w:fill="65CAC8" w:themeFill="accent3" w:themeFillShade="BF"/>
        <w:rPr>
          <w:rFonts w:ascii="Cambria" w:hAnsi="Cambria"/>
          <w:b/>
          <w:sz w:val="28"/>
          <w:szCs w:val="28"/>
        </w:rPr>
      </w:pPr>
      <w:r>
        <w:rPr>
          <w:rFonts w:ascii="Cambria" w:hAnsi="Cambria"/>
          <w:b/>
          <w:sz w:val="28"/>
          <w:szCs w:val="28"/>
        </w:rPr>
        <w:t>Scenario</w:t>
      </w:r>
      <w:r w:rsidRPr="008D10F5">
        <w:rPr>
          <w:rFonts w:ascii="Cambria" w:hAnsi="Cambria"/>
          <w:b/>
          <w:sz w:val="28"/>
          <w:szCs w:val="28"/>
        </w:rPr>
        <w:t xml:space="preserve"> </w:t>
      </w:r>
      <w:r>
        <w:rPr>
          <w:rFonts w:ascii="Cambria" w:hAnsi="Cambria"/>
          <w:b/>
          <w:sz w:val="28"/>
          <w:szCs w:val="28"/>
        </w:rPr>
        <w:t xml:space="preserve">2.9.1 – Provider </w:t>
      </w:r>
    </w:p>
    <w:p w:rsidR="004D0F39" w:rsidRDefault="004D0F39" w:rsidP="004D0F39">
      <w:pPr>
        <w:pBdr>
          <w:top w:val="single" w:sz="4" w:space="1" w:color="auto"/>
          <w:left w:val="single" w:sz="4" w:space="4" w:color="auto"/>
          <w:bottom w:val="single" w:sz="4" w:space="1" w:color="auto"/>
          <w:right w:val="single" w:sz="4" w:space="4" w:color="auto"/>
        </w:pBdr>
        <w:shd w:val="clear" w:color="auto" w:fill="65CAC8" w:themeFill="accent3" w:themeFillShade="BF"/>
      </w:pPr>
      <w:r w:rsidRPr="00E1038F">
        <w:t xml:space="preserve">Alex is vision-impaired and has recently </w:t>
      </w:r>
      <w:r>
        <w:t>accepted</w:t>
      </w:r>
      <w:r w:rsidRPr="00E1038F">
        <w:t xml:space="preserve"> a new job in a non-profit organisation. He requires training</w:t>
      </w:r>
      <w:r>
        <w:t xml:space="preserve"> to</w:t>
      </w:r>
      <w:r w:rsidRPr="00E1038F">
        <w:t xml:space="preserve"> navigat</w:t>
      </w:r>
      <w:r>
        <w:t>e</w:t>
      </w:r>
      <w:r w:rsidRPr="00E1038F">
        <w:t xml:space="preserve"> the way from the train station to his </w:t>
      </w:r>
      <w:r>
        <w:t xml:space="preserve">new </w:t>
      </w:r>
      <w:r w:rsidRPr="00E1038F">
        <w:t>workplace</w:t>
      </w:r>
      <w:r>
        <w:t xml:space="preserve"> and engages </w:t>
      </w:r>
      <w:r w:rsidRPr="00E1038F">
        <w:t>Sydney Vision Assistance</w:t>
      </w:r>
      <w:r>
        <w:t xml:space="preserve"> using NDIS funding to provide it</w:t>
      </w:r>
      <w:r w:rsidRPr="00E1038F">
        <w:t xml:space="preserve">. While undertaking the training with a worker from Sydney Vision Assistance, </w:t>
      </w:r>
      <w:r>
        <w:t xml:space="preserve">Alex </w:t>
      </w:r>
      <w:r w:rsidRPr="00E1038F">
        <w:t>falls down the stairs and breaks his arm</w:t>
      </w:r>
      <w:r>
        <w:t>. A</w:t>
      </w:r>
      <w:r w:rsidRPr="00E1038F">
        <w:t xml:space="preserve">s a result </w:t>
      </w:r>
      <w:r>
        <w:t xml:space="preserve">he </w:t>
      </w:r>
      <w:r w:rsidRPr="00E1038F">
        <w:t xml:space="preserve">cannot work for six weeks. Sydney Vision Assistance </w:t>
      </w:r>
      <w:r>
        <w:t xml:space="preserve">does not </w:t>
      </w:r>
      <w:r w:rsidRPr="00E1038F">
        <w:t>ha</w:t>
      </w:r>
      <w:r>
        <w:t>ve</w:t>
      </w:r>
      <w:r w:rsidRPr="00E1038F">
        <w:t xml:space="preserve"> insurance to cover his medical expenses</w:t>
      </w:r>
      <w:r>
        <w:t xml:space="preserve"> and loss of income during his recovery</w:t>
      </w:r>
      <w:r w:rsidRPr="00E1038F">
        <w:t xml:space="preserve">. Alex </w:t>
      </w:r>
      <w:r w:rsidRPr="00A45E14">
        <w:t xml:space="preserve">contacts the Commission for help. </w:t>
      </w:r>
    </w:p>
    <w:p w:rsidR="004D0F39" w:rsidRDefault="004D0F39" w:rsidP="004D0F39">
      <w:pPr>
        <w:pBdr>
          <w:top w:val="single" w:sz="4" w:space="1" w:color="auto"/>
          <w:left w:val="single" w:sz="4" w:space="4" w:color="auto"/>
          <w:bottom w:val="single" w:sz="4" w:space="1" w:color="auto"/>
          <w:right w:val="single" w:sz="4" w:space="4" w:color="auto"/>
        </w:pBdr>
        <w:shd w:val="clear" w:color="auto" w:fill="65CAC8" w:themeFill="accent3" w:themeFillShade="BF"/>
      </w:pPr>
      <w:r w:rsidRPr="00A45E14">
        <w:t>The Commission finds a breach o</w:t>
      </w:r>
      <w:r w:rsidRPr="00E1038F">
        <w:t xml:space="preserve">f the Code </w:t>
      </w:r>
      <w:r>
        <w:t xml:space="preserve">of Conduct </w:t>
      </w:r>
      <w:r w:rsidRPr="00E1038F">
        <w:t xml:space="preserve">and as a result Sydney Vision Assistance </w:t>
      </w:r>
      <w:r>
        <w:t xml:space="preserve">offers to </w:t>
      </w:r>
      <w:r w:rsidRPr="00E1038F">
        <w:t>pay for the cost</w:t>
      </w:r>
      <w:r>
        <w:t xml:space="preserve">s incurred by </w:t>
      </w:r>
      <w:r w:rsidRPr="00E1038F">
        <w:t xml:space="preserve">Alex </w:t>
      </w:r>
      <w:r>
        <w:t xml:space="preserve">in connection with the injury. </w:t>
      </w:r>
      <w:r w:rsidRPr="00E1038F">
        <w:t>Sydney</w:t>
      </w:r>
      <w:r>
        <w:t xml:space="preserve"> Vision Assistance also undertakes to obtain further insurance to cover the risk of injury to participants associated with its activities and the worker is required to undertake further training to prevent similar events happening in the future.</w:t>
      </w:r>
    </w:p>
    <w:p w:rsidR="004D0F39" w:rsidRDefault="004D0F39" w:rsidP="008D10F5">
      <w:pPr>
        <w:rPr>
          <w:rFonts w:ascii="Cambria" w:hAnsi="Cambria"/>
          <w:b/>
          <w:noProof/>
          <w:sz w:val="28"/>
          <w:szCs w:val="28"/>
        </w:rPr>
      </w:pPr>
    </w:p>
    <w:p w:rsidR="00F80126" w:rsidRDefault="00F80126" w:rsidP="008D10F5">
      <w:pPr>
        <w:sectPr w:rsidR="00F80126" w:rsidSect="008D10F5">
          <w:headerReference w:type="default" r:id="rId20"/>
          <w:footerReference w:type="first" r:id="rId21"/>
          <w:pgSz w:w="11906" w:h="16838"/>
          <w:pgMar w:top="1134" w:right="1418" w:bottom="1418" w:left="1134" w:header="284" w:footer="459" w:gutter="0"/>
          <w:pgNumType w:start="1"/>
          <w:cols w:space="708"/>
          <w:docGrid w:linePitch="360"/>
        </w:sectPr>
      </w:pPr>
    </w:p>
    <w:p w:rsidR="00A45E14" w:rsidRDefault="00CB32D0" w:rsidP="00A45E14">
      <w:pPr>
        <w:pStyle w:val="Heading1"/>
        <w:numPr>
          <w:ilvl w:val="0"/>
          <w:numId w:val="0"/>
        </w:numPr>
        <w:ind w:left="432"/>
        <w:rPr>
          <w:noProof/>
        </w:rPr>
      </w:pPr>
      <w:bookmarkStart w:id="51" w:name="_Toc482104035"/>
      <w:r>
        <w:lastRenderedPageBreak/>
        <w:t>Appendix A – Process of Code of Conduct Investigation and Enforcement</w:t>
      </w:r>
      <w:bookmarkEnd w:id="51"/>
      <w:r w:rsidR="00A45E14" w:rsidRPr="00A45E14">
        <w:rPr>
          <w:noProof/>
        </w:rPr>
        <w:t xml:space="preserve"> </w:t>
      </w:r>
    </w:p>
    <w:p w:rsidR="00A45E14" w:rsidRDefault="00012681" w:rsidP="00012681">
      <w:pPr>
        <w:ind w:right="-315" w:hanging="786"/>
        <w:sectPr w:rsidR="00A45E14" w:rsidSect="00F80126">
          <w:pgSz w:w="16838" w:h="11906" w:orient="landscape"/>
          <w:pgMar w:top="1134" w:right="1134" w:bottom="1418" w:left="1418" w:header="284" w:footer="459" w:gutter="0"/>
          <w:cols w:space="708"/>
          <w:docGrid w:linePitch="360"/>
        </w:sectPr>
      </w:pPr>
      <w:r>
        <w:rPr>
          <w:noProof/>
        </w:rPr>
        <w:drawing>
          <wp:inline distT="0" distB="0" distL="0" distR="0" wp14:anchorId="387E79D6" wp14:editId="6714C993">
            <wp:extent cx="9456764" cy="5159798"/>
            <wp:effectExtent l="0" t="0" r="0" b="3175"/>
            <wp:docPr id="290" name="Picture 290" descr="This image shows a flow diagram which begins with the standards of NDIS Service Delivery, which includes the practice standards and the code of conduct. This then branches into identifying issues arising through complaints; reportable incidents; and restrictive practices. These issues are assessed against the practice standards and the code of conduct in order to determine which regulatory action is required. Regulatory actions for providers include revocation of registration, ban orders, civil penalties, training and education, warnings and directions, and enforceable undertakings. Regulatory actions for individuals include civil penalties, re-assessment of worker clearances and action taken up with the relevant provider." title="Process of Code of Conduct Investigation and Enforcemen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9476749" cy="5170702"/>
                    </a:xfrm>
                    <a:prstGeom prst="rect">
                      <a:avLst/>
                    </a:prstGeom>
                  </pic:spPr>
                </pic:pic>
              </a:graphicData>
            </a:graphic>
          </wp:inline>
        </w:drawing>
      </w:r>
      <w:r w:rsidR="00A45E14">
        <w:br w:type="page"/>
      </w:r>
    </w:p>
    <w:p w:rsidR="007D4C39" w:rsidRDefault="002D7D24" w:rsidP="008D10F5">
      <w:pPr>
        <w:pStyle w:val="Heading1"/>
        <w:numPr>
          <w:ilvl w:val="0"/>
          <w:numId w:val="0"/>
        </w:numPr>
        <w:ind w:left="432"/>
      </w:pPr>
      <w:bookmarkStart w:id="52" w:name="_Toc482104036"/>
      <w:r>
        <w:lastRenderedPageBreak/>
        <w:t>A</w:t>
      </w:r>
      <w:r w:rsidR="007D4C39">
        <w:t xml:space="preserve">ppendix </w:t>
      </w:r>
      <w:r w:rsidR="00CB32D0">
        <w:t>B</w:t>
      </w:r>
      <w:r w:rsidR="00335AF1">
        <w:t xml:space="preserve"> </w:t>
      </w:r>
      <w:r w:rsidR="007D4C39">
        <w:t>– General principles under the NDIS Act</w:t>
      </w:r>
      <w:bookmarkEnd w:id="52"/>
    </w:p>
    <w:p w:rsidR="007D4C39" w:rsidRPr="008D10F5" w:rsidRDefault="007D4C39" w:rsidP="00E63A1B">
      <w:pPr>
        <w:rPr>
          <w:b/>
        </w:rPr>
      </w:pPr>
      <w:bookmarkStart w:id="53" w:name="_Toc352761868"/>
      <w:r w:rsidRPr="008D10F5">
        <w:rPr>
          <w:b/>
        </w:rPr>
        <w:t>4. General principles guiding actions under the National Disability Insurance Act</w:t>
      </w:r>
      <w:bookmarkEnd w:id="53"/>
      <w:r w:rsidRPr="008D10F5">
        <w:rPr>
          <w:b/>
        </w:rPr>
        <w:t xml:space="preserve"> 2013</w:t>
      </w:r>
    </w:p>
    <w:p w:rsidR="007D4C39" w:rsidRPr="00583895" w:rsidRDefault="007D4C39" w:rsidP="00E63A1B">
      <w:r w:rsidRPr="00583895">
        <w:t>(1)</w:t>
      </w:r>
      <w:r w:rsidR="00632F4A">
        <w:t xml:space="preserve"> </w:t>
      </w:r>
      <w:r w:rsidR="009D171F">
        <w:t xml:space="preserve"> </w:t>
      </w:r>
      <w:r w:rsidRPr="00583895">
        <w:t>People with disability have the same right as other members of Australian society to realise their potential for physical, social, emotional and intellectual development.</w:t>
      </w:r>
    </w:p>
    <w:p w:rsidR="007D4C39" w:rsidRPr="00583895" w:rsidRDefault="007D4C39" w:rsidP="00E63A1B">
      <w:r w:rsidRPr="00583895">
        <w:t>(2)</w:t>
      </w:r>
      <w:r w:rsidR="00632F4A">
        <w:t xml:space="preserve"> </w:t>
      </w:r>
      <w:r w:rsidR="009D171F">
        <w:t xml:space="preserve"> </w:t>
      </w:r>
      <w:r w:rsidRPr="00583895">
        <w:t>People with disability should be supported to participate in and contribute to social and economic life to the extent of their ability.</w:t>
      </w:r>
    </w:p>
    <w:p w:rsidR="007D4C39" w:rsidRPr="00583895" w:rsidRDefault="007D4C39" w:rsidP="00E63A1B">
      <w:r w:rsidRPr="00583895">
        <w:t>(3)</w:t>
      </w:r>
      <w:r w:rsidR="00632F4A">
        <w:t xml:space="preserve"> </w:t>
      </w:r>
      <w:r w:rsidR="009D171F">
        <w:t xml:space="preserve"> </w:t>
      </w:r>
      <w:r w:rsidRPr="00583895">
        <w:t>People with disability and their families and carers should have certainty that people with disability will receive the care and support they need over their lifetime.</w:t>
      </w:r>
    </w:p>
    <w:p w:rsidR="007D4C39" w:rsidRPr="00583895" w:rsidRDefault="007D4C39" w:rsidP="00E63A1B">
      <w:r w:rsidRPr="00583895">
        <w:t>(4)</w:t>
      </w:r>
      <w:r w:rsidR="00632F4A">
        <w:t xml:space="preserve"> </w:t>
      </w:r>
      <w:r w:rsidR="009D171F">
        <w:t xml:space="preserve"> </w:t>
      </w:r>
      <w:r w:rsidRPr="00583895">
        <w:t>People with disability should be supported to exercise choice, including in relation to taking reasonable risks, in the pursuit of their goals and the planning and delivery of their supports.</w:t>
      </w:r>
    </w:p>
    <w:p w:rsidR="007D4C39" w:rsidRPr="00583895" w:rsidRDefault="007D4C39" w:rsidP="00E63A1B">
      <w:r w:rsidRPr="00583895">
        <w:t>(5)</w:t>
      </w:r>
      <w:r w:rsidR="00632F4A">
        <w:t xml:space="preserve"> </w:t>
      </w:r>
      <w:r w:rsidR="009D171F">
        <w:t xml:space="preserve"> </w:t>
      </w:r>
      <w:r w:rsidRPr="00583895">
        <w:t>People with disability should be supported to receive reasonable and necessary supports, including early intervention supports.</w:t>
      </w:r>
    </w:p>
    <w:p w:rsidR="007D4C39" w:rsidRPr="00583895" w:rsidRDefault="007D4C39" w:rsidP="00E63A1B">
      <w:r w:rsidRPr="00583895">
        <w:t>(6)</w:t>
      </w:r>
      <w:r w:rsidR="00632F4A">
        <w:t xml:space="preserve"> </w:t>
      </w:r>
      <w:r w:rsidR="009D171F">
        <w:t xml:space="preserve"> </w:t>
      </w:r>
      <w:r w:rsidRPr="00583895">
        <w:t>People with disability have the same right as other members of Australian society to respect for their worth and dignity and to live free from abuse, neglect and exploitation.</w:t>
      </w:r>
    </w:p>
    <w:p w:rsidR="007D4C39" w:rsidRPr="00583895" w:rsidRDefault="007D4C39" w:rsidP="00E63A1B">
      <w:r w:rsidRPr="00583895">
        <w:t>(7)</w:t>
      </w:r>
      <w:r w:rsidR="00632F4A">
        <w:t xml:space="preserve"> </w:t>
      </w:r>
      <w:r w:rsidR="009D171F">
        <w:t xml:space="preserve"> </w:t>
      </w:r>
      <w:r w:rsidRPr="00583895">
        <w:t>People with disability have the same right as other members of Australian society to pursue any grievance.</w:t>
      </w:r>
    </w:p>
    <w:p w:rsidR="007D4C39" w:rsidRPr="00583895" w:rsidRDefault="007D4C39" w:rsidP="00E63A1B">
      <w:r w:rsidRPr="00583895">
        <w:t>(8)</w:t>
      </w:r>
      <w:r w:rsidR="00632F4A">
        <w:t xml:space="preserve"> </w:t>
      </w:r>
      <w:r w:rsidR="009D171F">
        <w:t xml:space="preserve"> </w:t>
      </w:r>
      <w:r w:rsidRPr="00583895">
        <w:t>People with disability have the same right as other members of Australian society to be able to determine their own best interests, including the right to exercise choice and control, and to engage as equal partners in decisions that will affect their lives, to the full extent of their capacity.</w:t>
      </w:r>
    </w:p>
    <w:p w:rsidR="007D4C39" w:rsidRPr="00583895" w:rsidRDefault="007D4C39" w:rsidP="00E63A1B">
      <w:r w:rsidRPr="00583895">
        <w:t>(9)</w:t>
      </w:r>
      <w:r w:rsidR="00632F4A">
        <w:t xml:space="preserve"> </w:t>
      </w:r>
      <w:r w:rsidR="009D171F">
        <w:t xml:space="preserve"> </w:t>
      </w:r>
      <w:r w:rsidRPr="00583895">
        <w:t>People with disability should be supported in all their dealings and communications with the Agency so that their capacity to exercise choice and control is maximised in a way that is appropriate to their circumstances and cultural needs.</w:t>
      </w:r>
    </w:p>
    <w:p w:rsidR="007D4C39" w:rsidRPr="00583895" w:rsidRDefault="007D4C39" w:rsidP="00E63A1B">
      <w:r w:rsidRPr="00583895">
        <w:t>(10)</w:t>
      </w:r>
      <w:r w:rsidR="00632F4A">
        <w:t xml:space="preserve"> </w:t>
      </w:r>
      <w:r w:rsidR="009D171F">
        <w:t xml:space="preserve"> </w:t>
      </w:r>
      <w:r w:rsidRPr="00583895">
        <w:t>People with disability should have their privacy and dignity respected.</w:t>
      </w:r>
    </w:p>
    <w:p w:rsidR="007D4C39" w:rsidRPr="00583895" w:rsidRDefault="007D4C39" w:rsidP="00E63A1B">
      <w:r w:rsidRPr="00583895">
        <w:t>(11)</w:t>
      </w:r>
      <w:r w:rsidR="00632F4A">
        <w:t xml:space="preserve"> </w:t>
      </w:r>
      <w:r w:rsidR="009D171F">
        <w:t xml:space="preserve"> </w:t>
      </w:r>
      <w:r w:rsidRPr="00583895">
        <w:t>Reasonable and necessary supports for people with disability should:</w:t>
      </w:r>
    </w:p>
    <w:p w:rsidR="007D4C39" w:rsidRPr="00583895" w:rsidRDefault="007D4C39" w:rsidP="00E63A1B">
      <w:pPr>
        <w:pStyle w:val="ListParagraph"/>
        <w:numPr>
          <w:ilvl w:val="0"/>
          <w:numId w:val="44"/>
        </w:numPr>
      </w:pPr>
      <w:r w:rsidRPr="00583895">
        <w:t>support people with disability to pursue their goals and maximise their independence; and</w:t>
      </w:r>
    </w:p>
    <w:p w:rsidR="007D4C39" w:rsidRPr="00583895" w:rsidRDefault="007D4C39" w:rsidP="00E63A1B">
      <w:pPr>
        <w:pStyle w:val="ListParagraph"/>
        <w:numPr>
          <w:ilvl w:val="0"/>
          <w:numId w:val="44"/>
        </w:numPr>
      </w:pPr>
      <w:r w:rsidRPr="00583895">
        <w:t>support people with disability to live independently and to be included in the community as fully participating citizens; and</w:t>
      </w:r>
    </w:p>
    <w:p w:rsidR="007D4C39" w:rsidRPr="00583895" w:rsidRDefault="007D4C39" w:rsidP="00E63A1B">
      <w:pPr>
        <w:pStyle w:val="ListParagraph"/>
        <w:numPr>
          <w:ilvl w:val="0"/>
          <w:numId w:val="44"/>
        </w:numPr>
      </w:pPr>
      <w:r w:rsidRPr="00583895">
        <w:lastRenderedPageBreak/>
        <w:t>develop and support the capacity of people with disability to undertake activities that enable them to participate in the mainstream community and in employment.</w:t>
      </w:r>
    </w:p>
    <w:p w:rsidR="007D4C39" w:rsidRPr="00583895" w:rsidRDefault="007D4C39" w:rsidP="00E63A1B">
      <w:r w:rsidRPr="00583895">
        <w:t>(12)</w:t>
      </w:r>
      <w:r w:rsidR="00632F4A">
        <w:t xml:space="preserve"> </w:t>
      </w:r>
      <w:r w:rsidR="009D171F">
        <w:t xml:space="preserve"> </w:t>
      </w:r>
      <w:r w:rsidRPr="00583895">
        <w:t>The role of families, carers and other significant persons in the lives of people with disability is to be acknowledged and respected.</w:t>
      </w:r>
    </w:p>
    <w:p w:rsidR="007D4C39" w:rsidRPr="00583895" w:rsidRDefault="007D4C39" w:rsidP="00E63A1B">
      <w:r w:rsidRPr="00583895">
        <w:t>(13)</w:t>
      </w:r>
      <w:r w:rsidR="00632F4A">
        <w:t xml:space="preserve"> </w:t>
      </w:r>
      <w:r w:rsidR="009D171F">
        <w:t xml:space="preserve"> </w:t>
      </w:r>
      <w:r w:rsidRPr="00583895">
        <w:t>The role of advocacy in representing the interests of people with disability is to be acknowledged and respected, recognising that advocacy supports people with disability by:</w:t>
      </w:r>
    </w:p>
    <w:p w:rsidR="007D4C39" w:rsidRPr="00583895" w:rsidRDefault="007D4C39" w:rsidP="00E63A1B">
      <w:pPr>
        <w:pStyle w:val="ListParagraph"/>
        <w:numPr>
          <w:ilvl w:val="0"/>
          <w:numId w:val="52"/>
        </w:numPr>
      </w:pPr>
      <w:r w:rsidRPr="00583895">
        <w:t>promoting their independence and social and economic participation; and</w:t>
      </w:r>
    </w:p>
    <w:p w:rsidR="007D4C39" w:rsidRPr="00583895" w:rsidRDefault="007D4C39" w:rsidP="00E63A1B">
      <w:pPr>
        <w:pStyle w:val="ListParagraph"/>
        <w:numPr>
          <w:ilvl w:val="0"/>
          <w:numId w:val="52"/>
        </w:numPr>
      </w:pPr>
      <w:r>
        <w:t>p</w:t>
      </w:r>
      <w:r w:rsidRPr="00583895">
        <w:t>romoting choice and control in the pursuit of their goals and the planning and delivery of their supports; and</w:t>
      </w:r>
    </w:p>
    <w:p w:rsidR="007D4C39" w:rsidRPr="00583895" w:rsidRDefault="007D4C39" w:rsidP="00E63A1B">
      <w:pPr>
        <w:pStyle w:val="ListParagraph"/>
        <w:numPr>
          <w:ilvl w:val="0"/>
          <w:numId w:val="52"/>
        </w:numPr>
      </w:pPr>
      <w:r w:rsidRPr="00583895">
        <w:t>maximising independent lifestyles of people with disability and their full inclusion in the mainstream community.</w:t>
      </w:r>
    </w:p>
    <w:p w:rsidR="007D4C39" w:rsidRPr="00583895" w:rsidRDefault="007D4C39" w:rsidP="00E63A1B">
      <w:r w:rsidRPr="00583895">
        <w:t xml:space="preserve"> (14)</w:t>
      </w:r>
      <w:r w:rsidR="00632F4A">
        <w:t xml:space="preserve"> </w:t>
      </w:r>
      <w:r w:rsidR="009D171F">
        <w:t xml:space="preserve"> </w:t>
      </w:r>
      <w:r w:rsidRPr="00583895">
        <w:t>People with disability should be supported to receive supports outside the National Disability Insurance Scheme, and be assisted to coordinate these supports with the supports provided under the National Disability Insurance Scheme.</w:t>
      </w:r>
    </w:p>
    <w:p w:rsidR="007D4C39" w:rsidRPr="00583895" w:rsidRDefault="007D4C39" w:rsidP="00E63A1B">
      <w:r w:rsidRPr="00583895">
        <w:t xml:space="preserve"> (15)</w:t>
      </w:r>
      <w:r w:rsidR="00632F4A">
        <w:t xml:space="preserve"> </w:t>
      </w:r>
      <w:r w:rsidR="009D171F">
        <w:t xml:space="preserve"> </w:t>
      </w:r>
      <w:r w:rsidRPr="00583895">
        <w:t>Innovation, quality, continuous improvement, contemporary best practice and effectiveness in the provision of supports to people with disability are to be promoted.</w:t>
      </w:r>
    </w:p>
    <w:p w:rsidR="007D4C39" w:rsidRPr="00583895" w:rsidRDefault="007D4C39" w:rsidP="00E63A1B">
      <w:r w:rsidRPr="00583895">
        <w:t xml:space="preserve"> (16)</w:t>
      </w:r>
      <w:r w:rsidR="00632F4A">
        <w:t xml:space="preserve"> </w:t>
      </w:r>
      <w:r w:rsidR="009D171F">
        <w:t xml:space="preserve"> </w:t>
      </w:r>
      <w:r w:rsidRPr="00583895">
        <w:t>Positive personal and social development of people with disability, including children and young people, is to be promoted.</w:t>
      </w:r>
    </w:p>
    <w:p w:rsidR="007D4C39" w:rsidRPr="00583895" w:rsidRDefault="007D4C39" w:rsidP="00E63A1B">
      <w:r w:rsidRPr="00583895">
        <w:t xml:space="preserve"> (17)</w:t>
      </w:r>
      <w:r w:rsidR="00632F4A">
        <w:t xml:space="preserve"> </w:t>
      </w:r>
      <w:r w:rsidR="009D171F">
        <w:t xml:space="preserve"> </w:t>
      </w:r>
      <w:r w:rsidRPr="00583895">
        <w:t xml:space="preserve">It is the intention of the Parliament that the Ministerial Council, the Minister, the Board, the CEO and any other person or body is to perform functions and exercise powers under this Act in accordance with these principles, having </w:t>
      </w:r>
      <w:r w:rsidR="007C73B2">
        <w:t>regards</w:t>
      </w:r>
      <w:r w:rsidRPr="00583895">
        <w:t xml:space="preserve"> to:</w:t>
      </w:r>
    </w:p>
    <w:p w:rsidR="007D4C39" w:rsidRPr="00583895" w:rsidRDefault="007D4C39" w:rsidP="00E63A1B">
      <w:pPr>
        <w:pStyle w:val="ListParagraph"/>
        <w:numPr>
          <w:ilvl w:val="0"/>
          <w:numId w:val="46"/>
        </w:numPr>
      </w:pPr>
      <w:r w:rsidRPr="00583895">
        <w:t>the progressive implementation of the National Disability Insurance Scheme; and</w:t>
      </w:r>
    </w:p>
    <w:p w:rsidR="007D4C39" w:rsidRPr="00583895" w:rsidRDefault="007D4C39" w:rsidP="00E63A1B">
      <w:pPr>
        <w:pStyle w:val="ListParagraph"/>
        <w:numPr>
          <w:ilvl w:val="0"/>
          <w:numId w:val="46"/>
        </w:numPr>
      </w:pPr>
      <w:r w:rsidRPr="00583895">
        <w:t>the need to ensure the financial sustainability of the National Disability Insurance Scheme.</w:t>
      </w:r>
    </w:p>
    <w:p w:rsidR="007D4C39" w:rsidRPr="002D7D24" w:rsidRDefault="007D4C39" w:rsidP="00E63A1B">
      <w:pPr>
        <w:rPr>
          <w:b/>
        </w:rPr>
      </w:pPr>
      <w:bookmarkStart w:id="54" w:name="_Toc352761869"/>
      <w:r w:rsidRPr="002D7D24">
        <w:rPr>
          <w:b/>
        </w:rPr>
        <w:t>5</w:t>
      </w:r>
      <w:r w:rsidR="002D7D24" w:rsidRPr="002D7D24">
        <w:rPr>
          <w:b/>
        </w:rPr>
        <w:t>.</w:t>
      </w:r>
      <w:r w:rsidR="00632F4A" w:rsidRPr="002D7D24">
        <w:rPr>
          <w:b/>
        </w:rPr>
        <w:t xml:space="preserve"> </w:t>
      </w:r>
      <w:r w:rsidRPr="002D7D24">
        <w:rPr>
          <w:b/>
        </w:rPr>
        <w:t>General principles guiding actions of people who may do acts or things on behalf of others</w:t>
      </w:r>
      <w:bookmarkEnd w:id="54"/>
    </w:p>
    <w:p w:rsidR="007D4C39" w:rsidRPr="00583895" w:rsidRDefault="007D4C39" w:rsidP="00E63A1B">
      <w:r w:rsidRPr="00583895">
        <w:t>It is the intention of the Parliame</w:t>
      </w:r>
      <w:r>
        <w:t xml:space="preserve">nt that, if the </w:t>
      </w:r>
      <w:r w:rsidRPr="00583895">
        <w:rPr>
          <w:i/>
        </w:rPr>
        <w:t>National Disability Insurance Scheme Act</w:t>
      </w:r>
      <w:r w:rsidRPr="00583895">
        <w:t xml:space="preserve"> </w:t>
      </w:r>
      <w:r>
        <w:t xml:space="preserve">2013 </w:t>
      </w:r>
      <w:r w:rsidRPr="00583895">
        <w:t>requires or permits an act or thing to be done by or in relation to a person with disability by another person, the act or thing is to be done, so far as practicable, in accordance with both the general principles set out in section 4 and the following principles:</w:t>
      </w:r>
    </w:p>
    <w:p w:rsidR="007D4C39" w:rsidRPr="00583895" w:rsidRDefault="007D4C39" w:rsidP="00E63A1B">
      <w:r w:rsidRPr="00583895">
        <w:lastRenderedPageBreak/>
        <w:t>(a)</w:t>
      </w:r>
      <w:r w:rsidR="00632F4A">
        <w:t xml:space="preserve"> </w:t>
      </w:r>
      <w:r w:rsidR="009D171F">
        <w:t xml:space="preserve"> </w:t>
      </w:r>
      <w:r w:rsidRPr="00583895">
        <w:t>people with disability should be involved in decision making processes that affect them, and where possible make decisions for themselves;</w:t>
      </w:r>
    </w:p>
    <w:p w:rsidR="007D4C39" w:rsidRPr="00583895" w:rsidRDefault="007D4C39" w:rsidP="00E63A1B">
      <w:r>
        <w:t>(</w:t>
      </w:r>
      <w:r w:rsidRPr="00583895">
        <w:t>b)</w:t>
      </w:r>
      <w:r w:rsidR="00632F4A">
        <w:t xml:space="preserve"> </w:t>
      </w:r>
      <w:r w:rsidR="009D171F">
        <w:t xml:space="preserve"> </w:t>
      </w:r>
      <w:r w:rsidRPr="00583895">
        <w:t>people with disability should be encouraged to engage in the life of the community;</w:t>
      </w:r>
    </w:p>
    <w:p w:rsidR="007D4C39" w:rsidRPr="00583895" w:rsidRDefault="007D4C39" w:rsidP="00E63A1B">
      <w:r w:rsidRPr="00583895">
        <w:t>(c)</w:t>
      </w:r>
      <w:r w:rsidR="00632F4A">
        <w:t xml:space="preserve"> </w:t>
      </w:r>
      <w:r w:rsidR="009D171F">
        <w:t xml:space="preserve"> </w:t>
      </w:r>
      <w:r w:rsidRPr="00583895">
        <w:t>the judgements and decisions that people with disability would have made for themselves should be taken into account;</w:t>
      </w:r>
    </w:p>
    <w:p w:rsidR="007D4C39" w:rsidRPr="00583895" w:rsidRDefault="007D4C39" w:rsidP="00E63A1B">
      <w:r w:rsidRPr="00583895">
        <w:t>(d)</w:t>
      </w:r>
      <w:r w:rsidR="00632F4A">
        <w:t xml:space="preserve"> </w:t>
      </w:r>
      <w:r w:rsidR="009D171F">
        <w:t xml:space="preserve"> </w:t>
      </w:r>
      <w:r w:rsidRPr="00583895">
        <w:t>the cultural and linguistic circumstances, and the gender, of people with disability should be taken into account;</w:t>
      </w:r>
    </w:p>
    <w:p w:rsidR="007D4C39" w:rsidRPr="00583895" w:rsidRDefault="007D4C39" w:rsidP="00E63A1B">
      <w:r w:rsidRPr="00583895">
        <w:t>(e)</w:t>
      </w:r>
      <w:r w:rsidR="00632F4A">
        <w:t xml:space="preserve"> </w:t>
      </w:r>
      <w:r w:rsidR="009D171F">
        <w:t xml:space="preserve"> </w:t>
      </w:r>
      <w:r w:rsidRPr="00583895">
        <w:t>the supportive relationships, friendships and connections with others of people with disability should be recognised;</w:t>
      </w:r>
    </w:p>
    <w:p w:rsidR="007D4C39" w:rsidRPr="00583895" w:rsidRDefault="007D4C39" w:rsidP="00E63A1B">
      <w:r w:rsidRPr="00583895">
        <w:t>(f)</w:t>
      </w:r>
      <w:r w:rsidR="00632F4A">
        <w:t xml:space="preserve"> </w:t>
      </w:r>
      <w:r w:rsidR="009D171F">
        <w:t xml:space="preserve"> </w:t>
      </w:r>
      <w:r w:rsidRPr="00583895">
        <w:t>if the person with disability is a child—the best interests of the child are paramount, and full consideration should be given to the need to:</w:t>
      </w:r>
    </w:p>
    <w:p w:rsidR="007D4C39" w:rsidRPr="00583895" w:rsidRDefault="007D4C39" w:rsidP="00E63A1B">
      <w:r>
        <w:t> </w:t>
      </w:r>
      <w:r w:rsidRPr="00583895">
        <w:t>(i)</w:t>
      </w:r>
      <w:r w:rsidR="00632F4A">
        <w:t xml:space="preserve"> </w:t>
      </w:r>
      <w:r w:rsidR="009D171F">
        <w:t xml:space="preserve"> </w:t>
      </w:r>
      <w:r w:rsidRPr="00583895">
        <w:t>protect the child from harm; and</w:t>
      </w:r>
    </w:p>
    <w:p w:rsidR="007D4C39" w:rsidRPr="00583895" w:rsidRDefault="007D4C39" w:rsidP="00E63A1B">
      <w:r>
        <w:t> </w:t>
      </w:r>
      <w:r w:rsidRPr="00583895">
        <w:t>(ii)</w:t>
      </w:r>
      <w:r w:rsidR="00632F4A">
        <w:t xml:space="preserve"> </w:t>
      </w:r>
      <w:r w:rsidR="009D171F">
        <w:t xml:space="preserve"> </w:t>
      </w:r>
      <w:r w:rsidRPr="00583895">
        <w:t>promote the child’s development; and</w:t>
      </w:r>
    </w:p>
    <w:p w:rsidR="007D4C39" w:rsidRPr="00583895" w:rsidRDefault="007D4C39" w:rsidP="00E63A1B">
      <w:r>
        <w:t> </w:t>
      </w:r>
      <w:r w:rsidRPr="00583895">
        <w:t>(iii)</w:t>
      </w:r>
      <w:r w:rsidR="00632F4A">
        <w:t xml:space="preserve"> </w:t>
      </w:r>
      <w:r w:rsidR="009D171F">
        <w:t xml:space="preserve"> </w:t>
      </w:r>
      <w:r w:rsidRPr="00583895">
        <w:t>strengthen, preserve and promote positive relationships between the child and the child’s parents, family members and other people who are significant in the life of the child.</w:t>
      </w:r>
    </w:p>
    <w:p w:rsidR="007D4C39" w:rsidRPr="00301AE7" w:rsidRDefault="007D4C39" w:rsidP="00E63A1B"/>
    <w:sectPr w:rsidR="007D4C39" w:rsidRPr="00301AE7" w:rsidSect="00342C32">
      <w:pgSz w:w="11906" w:h="16838"/>
      <w:pgMar w:top="1134" w:right="1418" w:bottom="1418" w:left="1134" w:header="284" w:footer="45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D93" w:rsidRDefault="00056D93" w:rsidP="00E63A1B">
      <w:r>
        <w:separator/>
      </w:r>
    </w:p>
  </w:endnote>
  <w:endnote w:type="continuationSeparator" w:id="0">
    <w:p w:rsidR="00056D93" w:rsidRDefault="00056D93" w:rsidP="00E63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F16" w:rsidRDefault="00A82F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1136867"/>
      <w:docPartObj>
        <w:docPartGallery w:val="Page Numbers (Bottom of Page)"/>
        <w:docPartUnique/>
      </w:docPartObj>
    </w:sdtPr>
    <w:sdtEndPr>
      <w:rPr>
        <w:noProof/>
      </w:rPr>
    </w:sdtEndPr>
    <w:sdtContent>
      <w:p w:rsidR="00056D93" w:rsidRDefault="00056D93">
        <w:pPr>
          <w:pStyle w:val="Footer"/>
          <w:jc w:val="center"/>
        </w:pPr>
        <w:r>
          <w:fldChar w:fldCharType="begin"/>
        </w:r>
        <w:r>
          <w:instrText xml:space="preserve"> PAGE   \* MERGEFORMAT </w:instrText>
        </w:r>
        <w:r>
          <w:fldChar w:fldCharType="separate"/>
        </w:r>
        <w:r w:rsidR="00A82F16">
          <w:rPr>
            <w:noProof/>
          </w:rPr>
          <w:t>19</w:t>
        </w:r>
        <w:r>
          <w:rPr>
            <w:noProof/>
          </w:rPr>
          <w:fldChar w:fldCharType="end"/>
        </w:r>
      </w:p>
    </w:sdtContent>
  </w:sdt>
  <w:p w:rsidR="00056D93" w:rsidRDefault="00056D9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93" w:rsidRDefault="00056D93" w:rsidP="008D10F5">
    <w:pPr>
      <w:pStyle w:val="Footer"/>
      <w:ind w:left="-851"/>
    </w:pPr>
    <w:r>
      <w:rPr>
        <w:noProof/>
      </w:rPr>
      <w:drawing>
        <wp:inline distT="0" distB="0" distL="0" distR="0" wp14:anchorId="08B15608" wp14:editId="163E25BC">
          <wp:extent cx="6528009" cy="6337189"/>
          <wp:effectExtent l="0" t="0" r="6350" b="6985"/>
          <wp:docPr id="1" name="Picture 1" descr="illustrations of families, children, buildings and nature." title="cov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S report cover image blue.jpg"/>
                  <pic:cNvPicPr/>
                </pic:nvPicPr>
                <pic:blipFill>
                  <a:blip r:embed="rId1">
                    <a:extLst>
                      <a:ext uri="{28A0092B-C50C-407E-A947-70E740481C1C}">
                        <a14:useLocalDpi xmlns:a14="http://schemas.microsoft.com/office/drawing/2010/main" val="0"/>
                      </a:ext>
                    </a:extLst>
                  </a:blip>
                  <a:stretch>
                    <a:fillRect/>
                  </a:stretch>
                </pic:blipFill>
                <pic:spPr>
                  <a:xfrm>
                    <a:off x="0" y="0"/>
                    <a:ext cx="6537331" cy="6346239"/>
                  </a:xfrm>
                  <a:prstGeom prst="rect">
                    <a:avLst/>
                  </a:prstGeom>
                </pic:spPr>
              </pic:pic>
            </a:graphicData>
          </a:graphic>
        </wp:inline>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93" w:rsidRDefault="00056D93" w:rsidP="00E63A1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7595437"/>
      <w:docPartObj>
        <w:docPartGallery w:val="Page Numbers (Bottom of Page)"/>
        <w:docPartUnique/>
      </w:docPartObj>
    </w:sdtPr>
    <w:sdtEndPr>
      <w:rPr>
        <w:noProof/>
      </w:rPr>
    </w:sdtEndPr>
    <w:sdtContent>
      <w:p w:rsidR="00056D93" w:rsidRDefault="00056D93" w:rsidP="00E63A1B">
        <w:pPr>
          <w:pStyle w:val="Footer"/>
        </w:pPr>
        <w:r>
          <w:fldChar w:fldCharType="begin"/>
        </w:r>
        <w:r>
          <w:instrText xml:space="preserve"> PAGE   \* MERGEFORMAT </w:instrText>
        </w:r>
        <w:r>
          <w:fldChar w:fldCharType="separate"/>
        </w:r>
        <w:r>
          <w:rPr>
            <w:noProof/>
          </w:rPr>
          <w:t>1</w:t>
        </w:r>
        <w:r>
          <w:rPr>
            <w:noProof/>
          </w:rPr>
          <w:fldChar w:fldCharType="end"/>
        </w:r>
      </w:p>
    </w:sdtContent>
  </w:sdt>
  <w:p w:rsidR="00056D93" w:rsidRDefault="00056D93" w:rsidP="008D10F5">
    <w:pPr>
      <w:pStyle w:val="Footer"/>
      <w:tabs>
        <w:tab w:val="clear" w:pos="4513"/>
        <w:tab w:val="clear" w:pos="9026"/>
        <w:tab w:val="left" w:pos="3832"/>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D93" w:rsidRDefault="00056D93" w:rsidP="00E63A1B">
      <w:r>
        <w:separator/>
      </w:r>
    </w:p>
  </w:footnote>
  <w:footnote w:type="continuationSeparator" w:id="0">
    <w:p w:rsidR="00056D93" w:rsidRDefault="00056D93" w:rsidP="00E63A1B">
      <w:r>
        <w:continuationSeparator/>
      </w:r>
    </w:p>
  </w:footnote>
  <w:footnote w:id="1">
    <w:p w:rsidR="00056D93" w:rsidRDefault="00056D93" w:rsidP="00E63A1B">
      <w:pPr>
        <w:pStyle w:val="FootnoteText"/>
      </w:pPr>
      <w:r>
        <w:rPr>
          <w:rStyle w:val="FootnoteReference"/>
        </w:rPr>
        <w:footnoteRef/>
      </w:r>
      <w:r>
        <w:t xml:space="preserve"> </w:t>
      </w:r>
      <w:r w:rsidRPr="00DF7D9D">
        <w:rPr>
          <w:i/>
        </w:rPr>
        <w:t>Sexual assault and adults with a disability; Enabling recognition, disclosure and a just response</w:t>
      </w:r>
      <w:r>
        <w:t xml:space="preserve">. ACSSA Issues No. 9 – September 2008; Royal Commission into Institutional Responses to Child Sexual Abuse: </w:t>
      </w:r>
      <w:hyperlink r:id="rId1" w:history="1">
        <w:r w:rsidRPr="00CD3B8A">
          <w:rPr>
            <w:rStyle w:val="Hyperlink"/>
            <w:rFonts w:asciiTheme="minorHAnsi" w:hAnsiTheme="minorHAnsi"/>
            <w:sz w:val="20"/>
          </w:rPr>
          <w:t>www.childabuseroyalcommission.gov.au</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F16" w:rsidRDefault="00A82F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F16" w:rsidRDefault="00A82F1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93" w:rsidRDefault="00056D93" w:rsidP="00E63A1B">
    <w:r>
      <w:rPr>
        <w:noProof/>
      </w:rPr>
      <w:drawing>
        <wp:inline distT="0" distB="0" distL="0" distR="0" wp14:anchorId="0020FAB8" wp14:editId="0C3F1BFF">
          <wp:extent cx="3236400" cy="936000"/>
          <wp:effectExtent l="0" t="0" r="2540" b="0"/>
          <wp:docPr id="6" name="Picture 6" descr="Australian Government crest&#10;Department of Social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port_Template purple.jpg"/>
                  <pic:cNvPicPr/>
                </pic:nvPicPr>
                <pic:blipFill>
                  <a:blip r:embed="rId1">
                    <a:extLst>
                      <a:ext uri="{28A0092B-C50C-407E-A947-70E740481C1C}">
                        <a14:useLocalDpi xmlns:a14="http://schemas.microsoft.com/office/drawing/2010/main" val="0"/>
                      </a:ext>
                    </a:extLst>
                  </a:blip>
                  <a:stretch>
                    <a:fillRect/>
                  </a:stretch>
                </pic:blipFill>
                <pic:spPr>
                  <a:xfrm>
                    <a:off x="0" y="0"/>
                    <a:ext cx="3236400" cy="936000"/>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93" w:rsidRDefault="00056D93" w:rsidP="00E63A1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D93" w:rsidRPr="008D10F5" w:rsidRDefault="00056D93" w:rsidP="008D10F5">
    <w:pPr>
      <w:pStyle w:val="Subtitle"/>
      <w:rPr>
        <w:sz w:val="28"/>
        <w:szCs w:val="28"/>
      </w:rP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38898DA"/>
    <w:lvl w:ilvl="0">
      <w:start w:val="1"/>
      <w:numFmt w:val="bullet"/>
      <w:lvlText w:val=""/>
      <w:lvlJc w:val="left"/>
      <w:pPr>
        <w:tabs>
          <w:tab w:val="num" w:pos="360"/>
        </w:tabs>
        <w:ind w:left="360" w:hanging="360"/>
      </w:pPr>
      <w:rPr>
        <w:rFonts w:ascii="Symbol" w:hAnsi="Symbol" w:hint="default"/>
      </w:rPr>
    </w:lvl>
  </w:abstractNum>
  <w:abstractNum w:abstractNumId="1">
    <w:nsid w:val="03C962E5"/>
    <w:multiLevelType w:val="multilevel"/>
    <w:tmpl w:val="5F3C1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3376F4"/>
    <w:multiLevelType w:val="hybridMultilevel"/>
    <w:tmpl w:val="32CC0B9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64662BC"/>
    <w:multiLevelType w:val="hybridMultilevel"/>
    <w:tmpl w:val="5C9C5E04"/>
    <w:lvl w:ilvl="0" w:tplc="2228C496">
      <w:start w:val="1"/>
      <w:numFmt w:val="lowerRoman"/>
      <w:lvlText w:val="%1."/>
      <w:lvlJc w:val="righ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088C03C0"/>
    <w:multiLevelType w:val="hybridMultilevel"/>
    <w:tmpl w:val="F428245E"/>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nsid w:val="09583352"/>
    <w:multiLevelType w:val="hybridMultilevel"/>
    <w:tmpl w:val="66AAEFA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nsid w:val="0A1C1227"/>
    <w:multiLevelType w:val="multilevel"/>
    <w:tmpl w:val="0C207A9A"/>
    <w:styleLink w:val="Bullets"/>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907"/>
        </w:tabs>
        <w:ind w:left="907" w:hanging="453"/>
      </w:pPr>
      <w:rPr>
        <w:rFonts w:ascii="Arial" w:hAnsi="Arial" w:hint="default"/>
      </w:rPr>
    </w:lvl>
    <w:lvl w:ilvl="2">
      <w:start w:val="1"/>
      <w:numFmt w:val="none"/>
      <w:lvlText w:val=""/>
      <w:lvlJc w:val="left"/>
      <w:pPr>
        <w:tabs>
          <w:tab w:val="num" w:pos="794"/>
        </w:tabs>
        <w:ind w:left="907" w:hanging="453"/>
      </w:pPr>
      <w:rPr>
        <w:rFonts w:hint="default"/>
      </w:rPr>
    </w:lvl>
    <w:lvl w:ilvl="3">
      <w:start w:val="1"/>
      <w:numFmt w:val="none"/>
      <w:lvlText w:val=""/>
      <w:lvlJc w:val="left"/>
      <w:pPr>
        <w:tabs>
          <w:tab w:val="num" w:pos="454"/>
        </w:tabs>
        <w:ind w:left="454" w:hanging="454"/>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7">
    <w:nsid w:val="0A8E0D19"/>
    <w:multiLevelType w:val="hybridMultilevel"/>
    <w:tmpl w:val="3048B3E4"/>
    <w:lvl w:ilvl="0" w:tplc="0C09000F">
      <w:start w:val="1"/>
      <w:numFmt w:val="decimal"/>
      <w:lvlText w:val="%1."/>
      <w:lvlJc w:val="left"/>
      <w:pPr>
        <w:tabs>
          <w:tab w:val="num" w:pos="360"/>
        </w:tabs>
        <w:ind w:left="36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C461C16"/>
    <w:multiLevelType w:val="hybridMultilevel"/>
    <w:tmpl w:val="3A6CA0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0D551C32"/>
    <w:multiLevelType w:val="hybridMultilevel"/>
    <w:tmpl w:val="BB567138"/>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0D744F13"/>
    <w:multiLevelType w:val="multilevel"/>
    <w:tmpl w:val="A0C6600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1">
    <w:nsid w:val="1156537F"/>
    <w:multiLevelType w:val="hybridMultilevel"/>
    <w:tmpl w:val="5A48F09E"/>
    <w:lvl w:ilvl="0" w:tplc="85D00AA2">
      <w:start w:val="1"/>
      <w:numFmt w:val="bullet"/>
      <w:pStyle w:val="ListBullet"/>
      <w:lvlText w:val="•"/>
      <w:lvlJc w:val="left"/>
      <w:pPr>
        <w:tabs>
          <w:tab w:val="num" w:pos="360"/>
        </w:tabs>
        <w:ind w:left="36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1756277"/>
    <w:multiLevelType w:val="hybridMultilevel"/>
    <w:tmpl w:val="0B2E25A6"/>
    <w:lvl w:ilvl="0" w:tplc="E9A065EA">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nsid w:val="152D1F1A"/>
    <w:multiLevelType w:val="hybridMultilevel"/>
    <w:tmpl w:val="975876F2"/>
    <w:lvl w:ilvl="0" w:tplc="0C090011">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14">
    <w:nsid w:val="158E1701"/>
    <w:multiLevelType w:val="hybridMultilevel"/>
    <w:tmpl w:val="48EE5EB6"/>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start w:val="1"/>
      <w:numFmt w:val="lowerRoman"/>
      <w:lvlText w:val="%3."/>
      <w:lvlJc w:val="right"/>
      <w:pPr>
        <w:tabs>
          <w:tab w:val="num" w:pos="1800"/>
        </w:tabs>
        <w:ind w:left="1800" w:hanging="180"/>
      </w:pPr>
    </w:lvl>
    <w:lvl w:ilvl="3" w:tplc="0C09000F">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5">
    <w:nsid w:val="15A17118"/>
    <w:multiLevelType w:val="hybridMultilevel"/>
    <w:tmpl w:val="DE4A634A"/>
    <w:lvl w:ilvl="0" w:tplc="D4845E2C">
      <w:start w:val="1"/>
      <w:numFmt w:val="lowerLetter"/>
      <w:lvlText w:val="%1)"/>
      <w:lvlJc w:val="left"/>
      <w:pPr>
        <w:ind w:left="1080" w:hanging="360"/>
      </w:pPr>
      <w:rPr>
        <w:rFonts w:hint="default"/>
      </w:rPr>
    </w:lvl>
    <w:lvl w:ilvl="1" w:tplc="0C090019" w:tentative="1">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16">
    <w:nsid w:val="1666726A"/>
    <w:multiLevelType w:val="hybridMultilevel"/>
    <w:tmpl w:val="CAD2974A"/>
    <w:lvl w:ilvl="0" w:tplc="8C2C02EE">
      <w:numFmt w:val="bullet"/>
      <w:lvlText w:val="-"/>
      <w:lvlJc w:val="left"/>
      <w:pPr>
        <w:ind w:left="1080" w:hanging="360"/>
      </w:pPr>
      <w:rPr>
        <w:rFonts w:ascii="Georgia" w:eastAsia="Times New Roman" w:hAnsi="Georg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191B58D8"/>
    <w:multiLevelType w:val="hybridMultilevel"/>
    <w:tmpl w:val="2F368826"/>
    <w:lvl w:ilvl="0" w:tplc="4238F0F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195A4CA1"/>
    <w:multiLevelType w:val="hybridMultilevel"/>
    <w:tmpl w:val="2F368826"/>
    <w:lvl w:ilvl="0" w:tplc="4238F0F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19B4404F"/>
    <w:multiLevelType w:val="hybridMultilevel"/>
    <w:tmpl w:val="8C92468E"/>
    <w:lvl w:ilvl="0" w:tplc="CC44C312">
      <w:start w:val="1"/>
      <w:numFmt w:val="lowerLetter"/>
      <w:pStyle w:val="Listdashlevel2"/>
      <w:lvlText w:val="%1)"/>
      <w:lvlJc w:val="left"/>
      <w:pPr>
        <w:ind w:left="1174" w:hanging="360"/>
      </w:pPr>
    </w:lvl>
    <w:lvl w:ilvl="1" w:tplc="0C090019" w:tentative="1">
      <w:start w:val="1"/>
      <w:numFmt w:val="lowerLetter"/>
      <w:lvlText w:val="%2."/>
      <w:lvlJc w:val="left"/>
      <w:pPr>
        <w:ind w:left="1894" w:hanging="360"/>
      </w:pPr>
    </w:lvl>
    <w:lvl w:ilvl="2" w:tplc="0C09001B" w:tentative="1">
      <w:start w:val="1"/>
      <w:numFmt w:val="lowerRoman"/>
      <w:lvlText w:val="%3."/>
      <w:lvlJc w:val="right"/>
      <w:pPr>
        <w:ind w:left="2614" w:hanging="180"/>
      </w:pPr>
    </w:lvl>
    <w:lvl w:ilvl="3" w:tplc="0C09000F" w:tentative="1">
      <w:start w:val="1"/>
      <w:numFmt w:val="decimal"/>
      <w:lvlText w:val="%4."/>
      <w:lvlJc w:val="left"/>
      <w:pPr>
        <w:ind w:left="3334" w:hanging="360"/>
      </w:pPr>
    </w:lvl>
    <w:lvl w:ilvl="4" w:tplc="0C090019" w:tentative="1">
      <w:start w:val="1"/>
      <w:numFmt w:val="lowerLetter"/>
      <w:lvlText w:val="%5."/>
      <w:lvlJc w:val="left"/>
      <w:pPr>
        <w:ind w:left="4054" w:hanging="360"/>
      </w:pPr>
    </w:lvl>
    <w:lvl w:ilvl="5" w:tplc="0C09001B" w:tentative="1">
      <w:start w:val="1"/>
      <w:numFmt w:val="lowerRoman"/>
      <w:lvlText w:val="%6."/>
      <w:lvlJc w:val="right"/>
      <w:pPr>
        <w:ind w:left="4774" w:hanging="180"/>
      </w:pPr>
    </w:lvl>
    <w:lvl w:ilvl="6" w:tplc="0C09000F" w:tentative="1">
      <w:start w:val="1"/>
      <w:numFmt w:val="decimal"/>
      <w:lvlText w:val="%7."/>
      <w:lvlJc w:val="left"/>
      <w:pPr>
        <w:ind w:left="5494" w:hanging="360"/>
      </w:pPr>
    </w:lvl>
    <w:lvl w:ilvl="7" w:tplc="0C090019" w:tentative="1">
      <w:start w:val="1"/>
      <w:numFmt w:val="lowerLetter"/>
      <w:lvlText w:val="%8."/>
      <w:lvlJc w:val="left"/>
      <w:pPr>
        <w:ind w:left="6214" w:hanging="360"/>
      </w:pPr>
    </w:lvl>
    <w:lvl w:ilvl="8" w:tplc="0C09001B" w:tentative="1">
      <w:start w:val="1"/>
      <w:numFmt w:val="lowerRoman"/>
      <w:lvlText w:val="%9."/>
      <w:lvlJc w:val="right"/>
      <w:pPr>
        <w:ind w:left="6934" w:hanging="180"/>
      </w:pPr>
    </w:lvl>
  </w:abstractNum>
  <w:abstractNum w:abstractNumId="20">
    <w:nsid w:val="19BC7130"/>
    <w:multiLevelType w:val="hybridMultilevel"/>
    <w:tmpl w:val="9F18002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nsid w:val="1D045F26"/>
    <w:multiLevelType w:val="multilevel"/>
    <w:tmpl w:val="D76A980C"/>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22">
    <w:nsid w:val="20E65DFD"/>
    <w:multiLevelType w:val="multilevel"/>
    <w:tmpl w:val="ECB2F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4ED4327"/>
    <w:multiLevelType w:val="hybridMultilevel"/>
    <w:tmpl w:val="BE44CE28"/>
    <w:lvl w:ilvl="0" w:tplc="0C090017">
      <w:start w:val="1"/>
      <w:numFmt w:val="lowerLetter"/>
      <w:lvlText w:val="%1)"/>
      <w:lvlJc w:val="left"/>
      <w:pPr>
        <w:ind w:left="1080" w:hanging="360"/>
      </w:pPr>
    </w:lvl>
    <w:lvl w:ilvl="1" w:tplc="110EA978">
      <w:start w:val="1"/>
      <w:numFmt w:val="lowerLetter"/>
      <w:lvlText w:val="%2)"/>
      <w:lvlJc w:val="left"/>
      <w:pPr>
        <w:ind w:left="1800" w:hanging="360"/>
      </w:pPr>
      <w:rPr>
        <w:rFont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4">
    <w:nsid w:val="25BF49FF"/>
    <w:multiLevelType w:val="hybridMultilevel"/>
    <w:tmpl w:val="F1305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25C36A01"/>
    <w:multiLevelType w:val="hybridMultilevel"/>
    <w:tmpl w:val="E42ACEB0"/>
    <w:lvl w:ilvl="0" w:tplc="2C424ACE">
      <w:start w:val="1"/>
      <w:numFmt w:val="lowerLetter"/>
      <w:lvlText w:val="%1)"/>
      <w:lvlJc w:val="left"/>
      <w:pPr>
        <w:ind w:left="1080" w:hanging="360"/>
      </w:pPr>
      <w:rPr>
        <w:rFonts w:hint="default"/>
      </w:rPr>
    </w:lvl>
    <w:lvl w:ilvl="1" w:tplc="0C090019" w:tentative="1">
      <w:start w:val="1"/>
      <w:numFmt w:val="lowerLetter"/>
      <w:lvlText w:val="%2."/>
      <w:lvlJc w:val="left"/>
      <w:pPr>
        <w:ind w:left="720" w:hanging="360"/>
      </w:pPr>
    </w:lvl>
    <w:lvl w:ilvl="2" w:tplc="0C09001B" w:tentative="1">
      <w:start w:val="1"/>
      <w:numFmt w:val="lowerRoman"/>
      <w:lvlText w:val="%3."/>
      <w:lvlJc w:val="right"/>
      <w:pPr>
        <w:ind w:left="1440" w:hanging="180"/>
      </w:pPr>
    </w:lvl>
    <w:lvl w:ilvl="3" w:tplc="0C09000F" w:tentative="1">
      <w:start w:val="1"/>
      <w:numFmt w:val="decimal"/>
      <w:lvlText w:val="%4."/>
      <w:lvlJc w:val="left"/>
      <w:pPr>
        <w:ind w:left="2160" w:hanging="360"/>
      </w:pPr>
    </w:lvl>
    <w:lvl w:ilvl="4" w:tplc="0C090019" w:tentative="1">
      <w:start w:val="1"/>
      <w:numFmt w:val="lowerLetter"/>
      <w:lvlText w:val="%5."/>
      <w:lvlJc w:val="left"/>
      <w:pPr>
        <w:ind w:left="2880" w:hanging="360"/>
      </w:pPr>
    </w:lvl>
    <w:lvl w:ilvl="5" w:tplc="0C09001B" w:tentative="1">
      <w:start w:val="1"/>
      <w:numFmt w:val="lowerRoman"/>
      <w:lvlText w:val="%6."/>
      <w:lvlJc w:val="right"/>
      <w:pPr>
        <w:ind w:left="3600" w:hanging="180"/>
      </w:pPr>
    </w:lvl>
    <w:lvl w:ilvl="6" w:tplc="0C09000F" w:tentative="1">
      <w:start w:val="1"/>
      <w:numFmt w:val="decimal"/>
      <w:lvlText w:val="%7."/>
      <w:lvlJc w:val="left"/>
      <w:pPr>
        <w:ind w:left="4320" w:hanging="360"/>
      </w:pPr>
    </w:lvl>
    <w:lvl w:ilvl="7" w:tplc="0C090019" w:tentative="1">
      <w:start w:val="1"/>
      <w:numFmt w:val="lowerLetter"/>
      <w:lvlText w:val="%8."/>
      <w:lvlJc w:val="left"/>
      <w:pPr>
        <w:ind w:left="5040" w:hanging="360"/>
      </w:pPr>
    </w:lvl>
    <w:lvl w:ilvl="8" w:tplc="0C09001B" w:tentative="1">
      <w:start w:val="1"/>
      <w:numFmt w:val="lowerRoman"/>
      <w:lvlText w:val="%9."/>
      <w:lvlJc w:val="right"/>
      <w:pPr>
        <w:ind w:left="5760" w:hanging="180"/>
      </w:pPr>
    </w:lvl>
  </w:abstractNum>
  <w:abstractNum w:abstractNumId="26">
    <w:nsid w:val="27F9274F"/>
    <w:multiLevelType w:val="hybridMultilevel"/>
    <w:tmpl w:val="9160B970"/>
    <w:lvl w:ilvl="0" w:tplc="0C090017">
      <w:start w:val="1"/>
      <w:numFmt w:val="lowerLetter"/>
      <w:lvlText w:val="%1)"/>
      <w:lvlJc w:val="left"/>
      <w:pPr>
        <w:ind w:left="1080" w:hanging="360"/>
      </w:pPr>
      <w:rPr>
        <w:rFont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7">
    <w:nsid w:val="2A083526"/>
    <w:multiLevelType w:val="hybridMultilevel"/>
    <w:tmpl w:val="844832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2B2A142C"/>
    <w:multiLevelType w:val="multilevel"/>
    <w:tmpl w:val="A0C66006"/>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29">
    <w:nsid w:val="2C503861"/>
    <w:multiLevelType w:val="hybridMultilevel"/>
    <w:tmpl w:val="5A5A967E"/>
    <w:lvl w:ilvl="0" w:tplc="0C090001">
      <w:start w:val="1"/>
      <w:numFmt w:val="bullet"/>
      <w:lvlText w:val=""/>
      <w:lvlJc w:val="left"/>
      <w:pPr>
        <w:ind w:left="1440" w:hanging="360"/>
      </w:pPr>
      <w:rPr>
        <w:rFonts w:ascii="Symbol" w:hAnsi="Symbol"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30">
    <w:nsid w:val="2CEB6DF6"/>
    <w:multiLevelType w:val="hybridMultilevel"/>
    <w:tmpl w:val="80A49B7E"/>
    <w:lvl w:ilvl="0" w:tplc="0C09000F">
      <w:start w:val="1"/>
      <w:numFmt w:val="decimal"/>
      <w:lvlText w:val="%1."/>
      <w:lvlJc w:val="left"/>
      <w:pPr>
        <w:tabs>
          <w:tab w:val="num" w:pos="360"/>
        </w:tabs>
        <w:ind w:left="36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2E117AFF"/>
    <w:multiLevelType w:val="hybridMultilevel"/>
    <w:tmpl w:val="AF7CC498"/>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33C2467F"/>
    <w:multiLevelType w:val="hybridMultilevel"/>
    <w:tmpl w:val="6EA89FC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35D02F1A"/>
    <w:multiLevelType w:val="hybridMultilevel"/>
    <w:tmpl w:val="5A2E2318"/>
    <w:lvl w:ilvl="0" w:tplc="0C09001B">
      <w:start w:val="1"/>
      <w:numFmt w:val="lowerRoman"/>
      <w:lvlText w:val="%1."/>
      <w:lvlJc w:val="righ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4">
    <w:nsid w:val="35FD69BE"/>
    <w:multiLevelType w:val="hybridMultilevel"/>
    <w:tmpl w:val="E4BA39B4"/>
    <w:lvl w:ilvl="0" w:tplc="0C090001">
      <w:start w:val="1"/>
      <w:numFmt w:val="bullet"/>
      <w:lvlText w:val=""/>
      <w:lvlJc w:val="left"/>
      <w:pPr>
        <w:ind w:left="360" w:hanging="360"/>
      </w:pPr>
      <w:rPr>
        <w:rFonts w:ascii="Symbol" w:hAnsi="Symbol" w:hint="default"/>
      </w:r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35">
    <w:nsid w:val="39220E09"/>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3D3906FA"/>
    <w:multiLevelType w:val="hybridMultilevel"/>
    <w:tmpl w:val="9C445B6C"/>
    <w:lvl w:ilvl="0" w:tplc="87E8594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3D4C4766"/>
    <w:multiLevelType w:val="hybridMultilevel"/>
    <w:tmpl w:val="D282806A"/>
    <w:lvl w:ilvl="0" w:tplc="0C09000F">
      <w:start w:val="1"/>
      <w:numFmt w:val="decimal"/>
      <w:lvlText w:val="%1."/>
      <w:lvlJc w:val="left"/>
      <w:pPr>
        <w:tabs>
          <w:tab w:val="num" w:pos="720"/>
        </w:tabs>
        <w:ind w:left="720" w:hanging="360"/>
      </w:pPr>
      <w:rPr>
        <w:rFonts w:hint="default"/>
        <w:u w:val="none"/>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nsid w:val="3FD76D74"/>
    <w:multiLevelType w:val="hybridMultilevel"/>
    <w:tmpl w:val="5C9C5E04"/>
    <w:lvl w:ilvl="0" w:tplc="2228C496">
      <w:start w:val="1"/>
      <w:numFmt w:val="lowerRoman"/>
      <w:lvlText w:val="%1."/>
      <w:lvlJc w:val="righ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9">
    <w:nsid w:val="41A0688C"/>
    <w:multiLevelType w:val="multilevel"/>
    <w:tmpl w:val="00307694"/>
    <w:lvl w:ilvl="0">
      <w:start w:val="1"/>
      <w:numFmt w:val="lowerRoman"/>
      <w:lvlText w:val="%1."/>
      <w:lvlJc w:val="right"/>
      <w:pPr>
        <w:ind w:left="1800" w:hanging="360"/>
      </w:pPr>
    </w:lvl>
    <w:lvl w:ilvl="1">
      <w:start w:val="1"/>
      <w:numFmt w:val="lowerLetter"/>
      <w:lvlText w:val="%2)"/>
      <w:lvlJc w:val="left"/>
      <w:pPr>
        <w:ind w:left="2160" w:hanging="360"/>
      </w:pPr>
    </w:lvl>
    <w:lvl w:ilvl="2">
      <w:start w:val="1"/>
      <w:numFmt w:val="lowerRoman"/>
      <w:lvlText w:val="%3)"/>
      <w:lvlJc w:val="left"/>
      <w:pPr>
        <w:ind w:left="2520" w:hanging="360"/>
      </w:pPr>
    </w:lvl>
    <w:lvl w:ilvl="3">
      <w:start w:val="1"/>
      <w:numFmt w:val="decimal"/>
      <w:lvlText w:val="(%4)"/>
      <w:lvlJc w:val="left"/>
      <w:pPr>
        <w:ind w:left="2880" w:hanging="360"/>
      </w:pPr>
    </w:lvl>
    <w:lvl w:ilvl="4">
      <w:start w:val="1"/>
      <w:numFmt w:val="lowerLetter"/>
      <w:lvlText w:val="(%5)"/>
      <w:lvlJc w:val="left"/>
      <w:pPr>
        <w:ind w:left="3240" w:hanging="360"/>
      </w:pPr>
    </w:lvl>
    <w:lvl w:ilvl="5">
      <w:start w:val="1"/>
      <w:numFmt w:val="lowerRoman"/>
      <w:lvlText w:val="(%6)"/>
      <w:lvlJc w:val="left"/>
      <w:pPr>
        <w:ind w:left="3600" w:hanging="360"/>
      </w:pPr>
    </w:lvl>
    <w:lvl w:ilvl="6">
      <w:start w:val="1"/>
      <w:numFmt w:val="decimal"/>
      <w:lvlText w:val="%7."/>
      <w:lvlJc w:val="left"/>
      <w:pPr>
        <w:ind w:left="3960" w:hanging="360"/>
      </w:pPr>
    </w:lvl>
    <w:lvl w:ilvl="7">
      <w:start w:val="1"/>
      <w:numFmt w:val="lowerLetter"/>
      <w:lvlText w:val="%8."/>
      <w:lvlJc w:val="left"/>
      <w:pPr>
        <w:ind w:left="4320" w:hanging="360"/>
      </w:pPr>
    </w:lvl>
    <w:lvl w:ilvl="8">
      <w:start w:val="1"/>
      <w:numFmt w:val="lowerRoman"/>
      <w:lvlText w:val="%9."/>
      <w:lvlJc w:val="left"/>
      <w:pPr>
        <w:ind w:left="4680" w:hanging="360"/>
      </w:pPr>
    </w:lvl>
  </w:abstractNum>
  <w:abstractNum w:abstractNumId="40">
    <w:nsid w:val="45936A5C"/>
    <w:multiLevelType w:val="multilevel"/>
    <w:tmpl w:val="3536CC4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476B168B"/>
    <w:multiLevelType w:val="hybridMultilevel"/>
    <w:tmpl w:val="D1FEAC46"/>
    <w:lvl w:ilvl="0" w:tplc="775C9454">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2">
    <w:nsid w:val="485E09F5"/>
    <w:multiLevelType w:val="hybridMultilevel"/>
    <w:tmpl w:val="3FBC860C"/>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49D10A63"/>
    <w:multiLevelType w:val="hybridMultilevel"/>
    <w:tmpl w:val="B360E772"/>
    <w:lvl w:ilvl="0" w:tplc="B56A27DA">
      <w:start w:val="1"/>
      <w:numFmt w:val="decimal"/>
      <w:lvlText w:val="1.%1"/>
      <w:lvlJc w:val="left"/>
      <w:pPr>
        <w:ind w:left="786"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4A9040A5"/>
    <w:multiLevelType w:val="hybridMultilevel"/>
    <w:tmpl w:val="7B6EAA94"/>
    <w:lvl w:ilvl="0" w:tplc="0C090019">
      <w:start w:val="1"/>
      <w:numFmt w:val="lowerLetter"/>
      <w:lvlText w:val="%1."/>
      <w:lvlJc w:val="left"/>
      <w:pPr>
        <w:ind w:left="1174" w:hanging="360"/>
      </w:pPr>
    </w:lvl>
    <w:lvl w:ilvl="1" w:tplc="0C090019" w:tentative="1">
      <w:start w:val="1"/>
      <w:numFmt w:val="lowerLetter"/>
      <w:lvlText w:val="%2."/>
      <w:lvlJc w:val="left"/>
      <w:pPr>
        <w:ind w:left="1894" w:hanging="360"/>
      </w:pPr>
    </w:lvl>
    <w:lvl w:ilvl="2" w:tplc="0C09001B" w:tentative="1">
      <w:start w:val="1"/>
      <w:numFmt w:val="lowerRoman"/>
      <w:lvlText w:val="%3."/>
      <w:lvlJc w:val="right"/>
      <w:pPr>
        <w:ind w:left="2614" w:hanging="180"/>
      </w:pPr>
    </w:lvl>
    <w:lvl w:ilvl="3" w:tplc="0C09000F" w:tentative="1">
      <w:start w:val="1"/>
      <w:numFmt w:val="decimal"/>
      <w:lvlText w:val="%4."/>
      <w:lvlJc w:val="left"/>
      <w:pPr>
        <w:ind w:left="3334" w:hanging="360"/>
      </w:pPr>
    </w:lvl>
    <w:lvl w:ilvl="4" w:tplc="0C090019" w:tentative="1">
      <w:start w:val="1"/>
      <w:numFmt w:val="lowerLetter"/>
      <w:lvlText w:val="%5."/>
      <w:lvlJc w:val="left"/>
      <w:pPr>
        <w:ind w:left="4054" w:hanging="360"/>
      </w:pPr>
    </w:lvl>
    <w:lvl w:ilvl="5" w:tplc="0C09001B" w:tentative="1">
      <w:start w:val="1"/>
      <w:numFmt w:val="lowerRoman"/>
      <w:lvlText w:val="%6."/>
      <w:lvlJc w:val="right"/>
      <w:pPr>
        <w:ind w:left="4774" w:hanging="180"/>
      </w:pPr>
    </w:lvl>
    <w:lvl w:ilvl="6" w:tplc="0C09000F" w:tentative="1">
      <w:start w:val="1"/>
      <w:numFmt w:val="decimal"/>
      <w:lvlText w:val="%7."/>
      <w:lvlJc w:val="left"/>
      <w:pPr>
        <w:ind w:left="5494" w:hanging="360"/>
      </w:pPr>
    </w:lvl>
    <w:lvl w:ilvl="7" w:tplc="0C090019" w:tentative="1">
      <w:start w:val="1"/>
      <w:numFmt w:val="lowerLetter"/>
      <w:lvlText w:val="%8."/>
      <w:lvlJc w:val="left"/>
      <w:pPr>
        <w:ind w:left="6214" w:hanging="360"/>
      </w:pPr>
    </w:lvl>
    <w:lvl w:ilvl="8" w:tplc="0C09001B" w:tentative="1">
      <w:start w:val="1"/>
      <w:numFmt w:val="lowerRoman"/>
      <w:lvlText w:val="%9."/>
      <w:lvlJc w:val="right"/>
      <w:pPr>
        <w:ind w:left="6934" w:hanging="180"/>
      </w:pPr>
    </w:lvl>
  </w:abstractNum>
  <w:abstractNum w:abstractNumId="45">
    <w:nsid w:val="4AB246E0"/>
    <w:multiLevelType w:val="hybridMultilevel"/>
    <w:tmpl w:val="78143A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4CFF2A3E"/>
    <w:multiLevelType w:val="hybridMultilevel"/>
    <w:tmpl w:val="930EEC54"/>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7">
    <w:nsid w:val="507E3F9B"/>
    <w:multiLevelType w:val="multilevel"/>
    <w:tmpl w:val="DCB6C296"/>
    <w:lvl w:ilvl="0">
      <w:start w:val="1"/>
      <w:numFmt w:val="decimal"/>
      <w:pStyle w:val="Heading1"/>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48">
    <w:nsid w:val="50ED4994"/>
    <w:multiLevelType w:val="hybridMultilevel"/>
    <w:tmpl w:val="1ED643EC"/>
    <w:lvl w:ilvl="0" w:tplc="0C09000F">
      <w:start w:val="1"/>
      <w:numFmt w:val="decimal"/>
      <w:lvlText w:val="%1."/>
      <w:lvlJc w:val="left"/>
      <w:pPr>
        <w:ind w:left="720" w:hanging="360"/>
      </w:pPr>
      <w:rPr>
        <w:rFonts w:hint="default"/>
      </w:rPr>
    </w:lvl>
    <w:lvl w:ilvl="1" w:tplc="110EA978">
      <w:start w:val="1"/>
      <w:numFmt w:val="lowerLetter"/>
      <w:lvlText w:val="%2)"/>
      <w:lvlJc w:val="left"/>
      <w:pPr>
        <w:ind w:left="1800" w:hanging="72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nsid w:val="53971D68"/>
    <w:multiLevelType w:val="hybridMultilevel"/>
    <w:tmpl w:val="B39CF76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nsid w:val="56264186"/>
    <w:multiLevelType w:val="multilevel"/>
    <w:tmpl w:val="D76A980C"/>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51">
    <w:nsid w:val="5B580F27"/>
    <w:multiLevelType w:val="hybridMultilevel"/>
    <w:tmpl w:val="F864BE52"/>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nsid w:val="5D7C3740"/>
    <w:multiLevelType w:val="hybridMultilevel"/>
    <w:tmpl w:val="7D26791E"/>
    <w:lvl w:ilvl="0" w:tplc="87E85946">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nsid w:val="5F86700E"/>
    <w:multiLevelType w:val="hybridMultilevel"/>
    <w:tmpl w:val="5950B860"/>
    <w:lvl w:ilvl="0" w:tplc="B56A27DA">
      <w:start w:val="1"/>
      <w:numFmt w:val="decimal"/>
      <w:lvlText w:val="1.%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4">
    <w:nsid w:val="6064159A"/>
    <w:multiLevelType w:val="hybridMultilevel"/>
    <w:tmpl w:val="E54E5CB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5">
    <w:nsid w:val="61F675D9"/>
    <w:multiLevelType w:val="hybridMultilevel"/>
    <w:tmpl w:val="2F368826"/>
    <w:lvl w:ilvl="0" w:tplc="4238F0F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nsid w:val="64294E47"/>
    <w:multiLevelType w:val="hybridMultilevel"/>
    <w:tmpl w:val="6CD805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656825A5"/>
    <w:multiLevelType w:val="hybridMultilevel"/>
    <w:tmpl w:val="B6DCAB80"/>
    <w:lvl w:ilvl="0" w:tplc="DAE2C728">
      <w:start w:val="1"/>
      <w:numFmt w:val="lowerLetter"/>
      <w:lvlText w:val="%1)"/>
      <w:lvlJc w:val="left"/>
      <w:pPr>
        <w:ind w:left="1080" w:hanging="360"/>
      </w:pPr>
      <w:rPr>
        <w:rFonts w:hint="default"/>
      </w:rPr>
    </w:lvl>
    <w:lvl w:ilvl="1" w:tplc="110EA978">
      <w:start w:val="1"/>
      <w:numFmt w:val="lowerLetter"/>
      <w:lvlText w:val="%2)"/>
      <w:lvlJc w:val="left"/>
      <w:pPr>
        <w:ind w:left="1800" w:hanging="360"/>
      </w:pPr>
      <w:rPr>
        <w:rFonts w:hint="default"/>
      </w:r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8">
    <w:nsid w:val="65CE4AE3"/>
    <w:multiLevelType w:val="hybridMultilevel"/>
    <w:tmpl w:val="E3BE7FA4"/>
    <w:lvl w:ilvl="0" w:tplc="9F46CD34">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nsid w:val="6604751F"/>
    <w:multiLevelType w:val="hybridMultilevel"/>
    <w:tmpl w:val="EC4255C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0">
    <w:nsid w:val="67CA10B7"/>
    <w:multiLevelType w:val="hybridMultilevel"/>
    <w:tmpl w:val="BA9EC9E0"/>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1">
    <w:nsid w:val="688D2D93"/>
    <w:multiLevelType w:val="hybridMultilevel"/>
    <w:tmpl w:val="5EEAA796"/>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2">
    <w:nsid w:val="6D187E1A"/>
    <w:multiLevelType w:val="multilevel"/>
    <w:tmpl w:val="198C4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6D843805"/>
    <w:multiLevelType w:val="hybridMultilevel"/>
    <w:tmpl w:val="B8CE298A"/>
    <w:lvl w:ilvl="0" w:tplc="AB4AB4D4">
      <w:start w:val="1"/>
      <w:numFmt w:val="decimal"/>
      <w:pStyle w:val="boxnumbers"/>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64">
    <w:nsid w:val="6E156C6A"/>
    <w:multiLevelType w:val="hybridMultilevel"/>
    <w:tmpl w:val="FF60CEFC"/>
    <w:lvl w:ilvl="0" w:tplc="0C090017">
      <w:start w:val="1"/>
      <w:numFmt w:val="lowerLetter"/>
      <w:lvlText w:val="%1)"/>
      <w:lvlJc w:val="left"/>
      <w:pPr>
        <w:ind w:left="2160" w:hanging="360"/>
      </w:pPr>
    </w:lvl>
    <w:lvl w:ilvl="1" w:tplc="0C090019">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65">
    <w:nsid w:val="6E7D7623"/>
    <w:multiLevelType w:val="hybridMultilevel"/>
    <w:tmpl w:val="03040558"/>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6">
    <w:nsid w:val="6F0324F4"/>
    <w:multiLevelType w:val="hybridMultilevel"/>
    <w:tmpl w:val="986E2E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nsid w:val="73030948"/>
    <w:multiLevelType w:val="hybridMultilevel"/>
    <w:tmpl w:val="76DC628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8">
    <w:nsid w:val="78A21E6A"/>
    <w:multiLevelType w:val="singleLevel"/>
    <w:tmpl w:val="85942198"/>
    <w:lvl w:ilvl="0">
      <w:start w:val="1"/>
      <w:numFmt w:val="decimal"/>
      <w:lvlText w:val="%1."/>
      <w:lvlJc w:val="left"/>
      <w:pPr>
        <w:tabs>
          <w:tab w:val="num" w:pos="680"/>
        </w:tabs>
        <w:ind w:left="680" w:hanging="680"/>
      </w:pPr>
      <w:rPr>
        <w:rFonts w:hint="default"/>
      </w:rPr>
    </w:lvl>
  </w:abstractNum>
  <w:abstractNum w:abstractNumId="69">
    <w:nsid w:val="78DB4325"/>
    <w:multiLevelType w:val="hybridMultilevel"/>
    <w:tmpl w:val="520AAB7E"/>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70">
    <w:nsid w:val="79795B8D"/>
    <w:multiLevelType w:val="hybridMultilevel"/>
    <w:tmpl w:val="05A87970"/>
    <w:lvl w:ilvl="0" w:tplc="2D462E9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1">
    <w:nsid w:val="7D270A0F"/>
    <w:multiLevelType w:val="multilevel"/>
    <w:tmpl w:val="3A0AE28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72">
    <w:nsid w:val="7DD36E97"/>
    <w:multiLevelType w:val="multilevel"/>
    <w:tmpl w:val="0C207A9A"/>
    <w:lvl w:ilvl="0">
      <w:start w:val="1"/>
      <w:numFmt w:val="bullet"/>
      <w:lvlText w:val=""/>
      <w:lvlJc w:val="left"/>
      <w:pPr>
        <w:tabs>
          <w:tab w:val="num" w:pos="454"/>
        </w:tabs>
        <w:ind w:left="454" w:hanging="454"/>
      </w:pPr>
      <w:rPr>
        <w:rFonts w:ascii="Wingdings" w:hAnsi="Wingdings" w:hint="default"/>
      </w:rPr>
    </w:lvl>
    <w:lvl w:ilvl="1">
      <w:start w:val="1"/>
      <w:numFmt w:val="bullet"/>
      <w:lvlText w:val="–"/>
      <w:lvlJc w:val="left"/>
      <w:pPr>
        <w:tabs>
          <w:tab w:val="num" w:pos="907"/>
        </w:tabs>
        <w:ind w:left="907" w:hanging="453"/>
      </w:pPr>
      <w:rPr>
        <w:rFonts w:ascii="Arial" w:hAnsi="Arial" w:hint="default"/>
      </w:rPr>
    </w:lvl>
    <w:lvl w:ilvl="2">
      <w:start w:val="1"/>
      <w:numFmt w:val="none"/>
      <w:lvlText w:val=""/>
      <w:lvlJc w:val="left"/>
      <w:pPr>
        <w:tabs>
          <w:tab w:val="num" w:pos="794"/>
        </w:tabs>
        <w:ind w:left="907" w:hanging="453"/>
      </w:pPr>
      <w:rPr>
        <w:rFonts w:hint="default"/>
      </w:rPr>
    </w:lvl>
    <w:lvl w:ilvl="3">
      <w:start w:val="1"/>
      <w:numFmt w:val="none"/>
      <w:lvlText w:val=""/>
      <w:lvlJc w:val="left"/>
      <w:pPr>
        <w:tabs>
          <w:tab w:val="num" w:pos="454"/>
        </w:tabs>
        <w:ind w:left="454" w:hanging="454"/>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11"/>
  </w:num>
  <w:num w:numId="2">
    <w:abstractNumId w:val="45"/>
  </w:num>
  <w:num w:numId="3">
    <w:abstractNumId w:val="32"/>
  </w:num>
  <w:num w:numId="4">
    <w:abstractNumId w:val="49"/>
  </w:num>
  <w:num w:numId="5">
    <w:abstractNumId w:val="30"/>
  </w:num>
  <w:num w:numId="6">
    <w:abstractNumId w:val="7"/>
  </w:num>
  <w:num w:numId="7">
    <w:abstractNumId w:val="50"/>
  </w:num>
  <w:num w:numId="8">
    <w:abstractNumId w:val="65"/>
  </w:num>
  <w:num w:numId="9">
    <w:abstractNumId w:val="40"/>
  </w:num>
  <w:num w:numId="10">
    <w:abstractNumId w:val="56"/>
  </w:num>
  <w:num w:numId="11">
    <w:abstractNumId w:val="58"/>
  </w:num>
  <w:num w:numId="12">
    <w:abstractNumId w:val="59"/>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9"/>
  </w:num>
  <w:num w:numId="16">
    <w:abstractNumId w:val="24"/>
  </w:num>
  <w:num w:numId="1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7"/>
  </w:num>
  <w:num w:numId="20">
    <w:abstractNumId w:val="16"/>
  </w:num>
  <w:num w:numId="21">
    <w:abstractNumId w:val="22"/>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39"/>
  </w:num>
  <w:num w:numId="25">
    <w:abstractNumId w:val="1"/>
  </w:num>
  <w:num w:numId="26">
    <w:abstractNumId w:val="2"/>
  </w:num>
  <w:num w:numId="27">
    <w:abstractNumId w:val="41"/>
  </w:num>
  <w:num w:numId="28">
    <w:abstractNumId w:val="35"/>
  </w:num>
  <w:num w:numId="29">
    <w:abstractNumId w:val="71"/>
  </w:num>
  <w:num w:numId="30">
    <w:abstractNumId w:val="41"/>
    <w:lvlOverride w:ilvl="0">
      <w:lvl w:ilvl="0" w:tplc="775C9454">
        <w:start w:val="1"/>
        <w:numFmt w:val="lowerLetter"/>
        <w:lvlText w:val="%1."/>
        <w:lvlJc w:val="left"/>
        <w:pPr>
          <w:ind w:left="1080" w:hanging="360"/>
        </w:pPr>
        <w:rPr>
          <w:rFonts w:hint="default"/>
        </w:rPr>
      </w:lvl>
    </w:lvlOverride>
    <w:lvlOverride w:ilvl="1">
      <w:lvl w:ilvl="1" w:tplc="0C090019">
        <w:start w:val="1"/>
        <w:numFmt w:val="lowerLetter"/>
        <w:lvlText w:val="%2."/>
        <w:lvlJc w:val="left"/>
        <w:pPr>
          <w:ind w:left="1440" w:hanging="360"/>
        </w:pPr>
      </w:lvl>
    </w:lvlOverride>
    <w:lvlOverride w:ilvl="2">
      <w:lvl w:ilvl="2" w:tplc="0C09001B" w:tentative="1">
        <w:start w:val="1"/>
        <w:numFmt w:val="lowerRoman"/>
        <w:lvlText w:val="%3."/>
        <w:lvlJc w:val="right"/>
        <w:pPr>
          <w:ind w:left="2160" w:hanging="180"/>
        </w:pPr>
      </w:lvl>
    </w:lvlOverride>
    <w:lvlOverride w:ilvl="3">
      <w:lvl w:ilvl="3" w:tplc="0C09000F" w:tentative="1">
        <w:start w:val="1"/>
        <w:numFmt w:val="decimal"/>
        <w:lvlText w:val="%4."/>
        <w:lvlJc w:val="left"/>
        <w:pPr>
          <w:ind w:left="2880" w:hanging="360"/>
        </w:pPr>
      </w:lvl>
    </w:lvlOverride>
    <w:lvlOverride w:ilvl="4">
      <w:lvl w:ilvl="4" w:tplc="0C090019" w:tentative="1">
        <w:start w:val="1"/>
        <w:numFmt w:val="lowerLetter"/>
        <w:lvlText w:val="%5."/>
        <w:lvlJc w:val="left"/>
        <w:pPr>
          <w:ind w:left="3600" w:hanging="360"/>
        </w:pPr>
      </w:lvl>
    </w:lvlOverride>
    <w:lvlOverride w:ilvl="5">
      <w:lvl w:ilvl="5" w:tplc="0C09001B" w:tentative="1">
        <w:start w:val="1"/>
        <w:numFmt w:val="lowerRoman"/>
        <w:lvlText w:val="%6."/>
        <w:lvlJc w:val="right"/>
        <w:pPr>
          <w:ind w:left="4320" w:hanging="180"/>
        </w:pPr>
      </w:lvl>
    </w:lvlOverride>
    <w:lvlOverride w:ilvl="6">
      <w:lvl w:ilvl="6" w:tplc="0C09000F" w:tentative="1">
        <w:start w:val="1"/>
        <w:numFmt w:val="decimal"/>
        <w:lvlText w:val="%7."/>
        <w:lvlJc w:val="left"/>
        <w:pPr>
          <w:ind w:left="5040" w:hanging="360"/>
        </w:pPr>
      </w:lvl>
    </w:lvlOverride>
    <w:lvlOverride w:ilvl="7">
      <w:lvl w:ilvl="7" w:tplc="0C090019" w:tentative="1">
        <w:start w:val="1"/>
        <w:numFmt w:val="lowerLetter"/>
        <w:lvlText w:val="%8."/>
        <w:lvlJc w:val="left"/>
        <w:pPr>
          <w:ind w:left="5760" w:hanging="360"/>
        </w:pPr>
      </w:lvl>
    </w:lvlOverride>
    <w:lvlOverride w:ilvl="8">
      <w:lvl w:ilvl="8" w:tplc="0C09001B" w:tentative="1">
        <w:start w:val="1"/>
        <w:numFmt w:val="lowerRoman"/>
        <w:lvlText w:val="%9."/>
        <w:lvlJc w:val="right"/>
        <w:pPr>
          <w:ind w:left="6480" w:hanging="180"/>
        </w:pPr>
      </w:lvl>
    </w:lvlOverride>
  </w:num>
  <w:num w:numId="31">
    <w:abstractNumId w:val="41"/>
    <w:lvlOverride w:ilvl="0">
      <w:lvl w:ilvl="0" w:tplc="775C9454">
        <w:start w:val="1"/>
        <w:numFmt w:val="lowerLetter"/>
        <w:lvlText w:val="%1."/>
        <w:lvlJc w:val="left"/>
        <w:pPr>
          <w:ind w:left="1440" w:hanging="360"/>
        </w:pPr>
        <w:rPr>
          <w:rFonts w:hint="default"/>
        </w:rPr>
      </w:lvl>
    </w:lvlOverride>
    <w:lvlOverride w:ilvl="1">
      <w:lvl w:ilvl="1" w:tplc="0C090019">
        <w:start w:val="1"/>
        <w:numFmt w:val="lowerLetter"/>
        <w:lvlText w:val="%2."/>
        <w:lvlJc w:val="left"/>
        <w:pPr>
          <w:ind w:left="1440" w:hanging="360"/>
        </w:pPr>
      </w:lvl>
    </w:lvlOverride>
    <w:lvlOverride w:ilvl="2">
      <w:lvl w:ilvl="2" w:tplc="0C09001B" w:tentative="1">
        <w:start w:val="1"/>
        <w:numFmt w:val="lowerRoman"/>
        <w:lvlText w:val="%3."/>
        <w:lvlJc w:val="right"/>
        <w:pPr>
          <w:ind w:left="2160" w:hanging="180"/>
        </w:pPr>
      </w:lvl>
    </w:lvlOverride>
    <w:lvlOverride w:ilvl="3">
      <w:lvl w:ilvl="3" w:tplc="0C09000F" w:tentative="1">
        <w:start w:val="1"/>
        <w:numFmt w:val="decimal"/>
        <w:lvlText w:val="%4."/>
        <w:lvlJc w:val="left"/>
        <w:pPr>
          <w:ind w:left="2880" w:hanging="360"/>
        </w:pPr>
      </w:lvl>
    </w:lvlOverride>
    <w:lvlOverride w:ilvl="4">
      <w:lvl w:ilvl="4" w:tplc="0C090019" w:tentative="1">
        <w:start w:val="1"/>
        <w:numFmt w:val="lowerLetter"/>
        <w:lvlText w:val="%5."/>
        <w:lvlJc w:val="left"/>
        <w:pPr>
          <w:ind w:left="3600" w:hanging="360"/>
        </w:pPr>
      </w:lvl>
    </w:lvlOverride>
    <w:lvlOverride w:ilvl="5">
      <w:lvl w:ilvl="5" w:tplc="0C09001B" w:tentative="1">
        <w:start w:val="1"/>
        <w:numFmt w:val="lowerRoman"/>
        <w:lvlText w:val="%6."/>
        <w:lvlJc w:val="right"/>
        <w:pPr>
          <w:ind w:left="4320" w:hanging="180"/>
        </w:pPr>
      </w:lvl>
    </w:lvlOverride>
    <w:lvlOverride w:ilvl="6">
      <w:lvl w:ilvl="6" w:tplc="0C09000F" w:tentative="1">
        <w:start w:val="1"/>
        <w:numFmt w:val="decimal"/>
        <w:lvlText w:val="%7."/>
        <w:lvlJc w:val="left"/>
        <w:pPr>
          <w:ind w:left="5040" w:hanging="360"/>
        </w:pPr>
      </w:lvl>
    </w:lvlOverride>
    <w:lvlOverride w:ilvl="7">
      <w:lvl w:ilvl="7" w:tplc="0C090019" w:tentative="1">
        <w:start w:val="1"/>
        <w:numFmt w:val="lowerLetter"/>
        <w:lvlText w:val="%8."/>
        <w:lvlJc w:val="left"/>
        <w:pPr>
          <w:ind w:left="5760" w:hanging="360"/>
        </w:pPr>
      </w:lvl>
    </w:lvlOverride>
    <w:lvlOverride w:ilvl="8">
      <w:lvl w:ilvl="8" w:tplc="0C09001B" w:tentative="1">
        <w:start w:val="1"/>
        <w:numFmt w:val="lowerRoman"/>
        <w:lvlText w:val="%9."/>
        <w:lvlJc w:val="right"/>
        <w:pPr>
          <w:ind w:left="6480" w:hanging="180"/>
        </w:pPr>
      </w:lvl>
    </w:lvlOverride>
  </w:num>
  <w:num w:numId="32">
    <w:abstractNumId w:val="41"/>
    <w:lvlOverride w:ilvl="0">
      <w:lvl w:ilvl="0" w:tplc="775C9454">
        <w:start w:val="1"/>
        <w:numFmt w:val="lowerLetter"/>
        <w:lvlText w:val="%1."/>
        <w:lvlJc w:val="left"/>
        <w:pPr>
          <w:ind w:left="1440" w:hanging="360"/>
        </w:pPr>
        <w:rPr>
          <w:rFonts w:hint="default"/>
        </w:rPr>
      </w:lvl>
    </w:lvlOverride>
    <w:lvlOverride w:ilvl="1">
      <w:lvl w:ilvl="1" w:tplc="0C090019">
        <w:start w:val="1"/>
        <w:numFmt w:val="lowerLetter"/>
        <w:lvlText w:val="%2."/>
        <w:lvlJc w:val="left"/>
        <w:pPr>
          <w:ind w:left="1440" w:hanging="360"/>
        </w:pPr>
      </w:lvl>
    </w:lvlOverride>
    <w:lvlOverride w:ilvl="2">
      <w:lvl w:ilvl="2" w:tplc="0C09001B" w:tentative="1">
        <w:start w:val="1"/>
        <w:numFmt w:val="lowerRoman"/>
        <w:lvlText w:val="%3."/>
        <w:lvlJc w:val="right"/>
        <w:pPr>
          <w:ind w:left="2160" w:hanging="180"/>
        </w:pPr>
      </w:lvl>
    </w:lvlOverride>
    <w:lvlOverride w:ilvl="3">
      <w:lvl w:ilvl="3" w:tplc="0C09000F" w:tentative="1">
        <w:start w:val="1"/>
        <w:numFmt w:val="decimal"/>
        <w:lvlText w:val="%4."/>
        <w:lvlJc w:val="left"/>
        <w:pPr>
          <w:ind w:left="2880" w:hanging="360"/>
        </w:pPr>
      </w:lvl>
    </w:lvlOverride>
    <w:lvlOverride w:ilvl="4">
      <w:lvl w:ilvl="4" w:tplc="0C090019" w:tentative="1">
        <w:start w:val="1"/>
        <w:numFmt w:val="lowerLetter"/>
        <w:lvlText w:val="%5."/>
        <w:lvlJc w:val="left"/>
        <w:pPr>
          <w:ind w:left="3600" w:hanging="360"/>
        </w:pPr>
      </w:lvl>
    </w:lvlOverride>
    <w:lvlOverride w:ilvl="5">
      <w:lvl w:ilvl="5" w:tplc="0C09001B" w:tentative="1">
        <w:start w:val="1"/>
        <w:numFmt w:val="lowerRoman"/>
        <w:lvlText w:val="%6."/>
        <w:lvlJc w:val="right"/>
        <w:pPr>
          <w:ind w:left="4320" w:hanging="180"/>
        </w:pPr>
      </w:lvl>
    </w:lvlOverride>
    <w:lvlOverride w:ilvl="6">
      <w:lvl w:ilvl="6" w:tplc="0C09000F" w:tentative="1">
        <w:start w:val="1"/>
        <w:numFmt w:val="decimal"/>
        <w:lvlText w:val="%7."/>
        <w:lvlJc w:val="left"/>
        <w:pPr>
          <w:ind w:left="5040" w:hanging="360"/>
        </w:pPr>
      </w:lvl>
    </w:lvlOverride>
    <w:lvlOverride w:ilvl="7">
      <w:lvl w:ilvl="7" w:tplc="0C090019" w:tentative="1">
        <w:start w:val="1"/>
        <w:numFmt w:val="lowerLetter"/>
        <w:lvlText w:val="%8."/>
        <w:lvlJc w:val="left"/>
        <w:pPr>
          <w:ind w:left="5760" w:hanging="360"/>
        </w:pPr>
      </w:lvl>
    </w:lvlOverride>
    <w:lvlOverride w:ilvl="8">
      <w:lvl w:ilvl="8" w:tplc="0C09001B" w:tentative="1">
        <w:start w:val="1"/>
        <w:numFmt w:val="lowerRoman"/>
        <w:lvlText w:val="%9."/>
        <w:lvlJc w:val="right"/>
        <w:pPr>
          <w:ind w:left="6480" w:hanging="180"/>
        </w:pPr>
      </w:lvl>
    </w:lvlOverride>
  </w:num>
  <w:num w:numId="33">
    <w:abstractNumId w:val="43"/>
  </w:num>
  <w:num w:numId="34">
    <w:abstractNumId w:val="52"/>
  </w:num>
  <w:num w:numId="35">
    <w:abstractNumId w:val="36"/>
  </w:num>
  <w:num w:numId="36">
    <w:abstractNumId w:val="21"/>
  </w:num>
  <w:num w:numId="37">
    <w:abstractNumId w:val="28"/>
  </w:num>
  <w:num w:numId="38">
    <w:abstractNumId w:val="6"/>
  </w:num>
  <w:num w:numId="39">
    <w:abstractNumId w:val="72"/>
  </w:num>
  <w:num w:numId="40">
    <w:abstractNumId w:val="54"/>
  </w:num>
  <w:num w:numId="41">
    <w:abstractNumId w:val="48"/>
  </w:num>
  <w:num w:numId="42">
    <w:abstractNumId w:val="10"/>
  </w:num>
  <w:num w:numId="43">
    <w:abstractNumId w:val="64"/>
  </w:num>
  <w:num w:numId="44">
    <w:abstractNumId w:val="23"/>
  </w:num>
  <w:num w:numId="45">
    <w:abstractNumId w:val="15"/>
  </w:num>
  <w:num w:numId="46">
    <w:abstractNumId w:val="25"/>
  </w:num>
  <w:num w:numId="47">
    <w:abstractNumId w:val="17"/>
  </w:num>
  <w:num w:numId="48">
    <w:abstractNumId w:val="70"/>
  </w:num>
  <w:num w:numId="49">
    <w:abstractNumId w:val="5"/>
  </w:num>
  <w:num w:numId="50">
    <w:abstractNumId w:val="68"/>
  </w:num>
  <w:num w:numId="51">
    <w:abstractNumId w:val="29"/>
  </w:num>
  <w:num w:numId="52">
    <w:abstractNumId w:val="57"/>
  </w:num>
  <w:num w:numId="53">
    <w:abstractNumId w:val="38"/>
  </w:num>
  <w:num w:numId="54">
    <w:abstractNumId w:val="33"/>
  </w:num>
  <w:num w:numId="55">
    <w:abstractNumId w:val="3"/>
  </w:num>
  <w:num w:numId="56">
    <w:abstractNumId w:val="61"/>
  </w:num>
  <w:num w:numId="57">
    <w:abstractNumId w:val="53"/>
  </w:num>
  <w:num w:numId="58">
    <w:abstractNumId w:val="47"/>
  </w:num>
  <w:num w:numId="59">
    <w:abstractNumId w:val="47"/>
    <w:lvlOverride w:ilvl="0">
      <w:startOverride w:val="1"/>
    </w:lvlOverride>
  </w:num>
  <w:num w:numId="60">
    <w:abstractNumId w:val="19"/>
  </w:num>
  <w:num w:numId="61">
    <w:abstractNumId w:val="37"/>
  </w:num>
  <w:num w:numId="62">
    <w:abstractNumId w:val="12"/>
  </w:num>
  <w:num w:numId="63">
    <w:abstractNumId w:val="47"/>
    <w:lvlOverride w:ilvl="0">
      <w:startOverride w:val="1"/>
    </w:lvlOverride>
  </w:num>
  <w:num w:numId="64">
    <w:abstractNumId w:val="19"/>
    <w:lvlOverride w:ilvl="0">
      <w:startOverride w:val="1"/>
    </w:lvlOverride>
  </w:num>
  <w:num w:numId="6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4"/>
  </w:num>
  <w:num w:numId="67">
    <w:abstractNumId w:val="18"/>
  </w:num>
  <w:num w:numId="68">
    <w:abstractNumId w:val="62"/>
  </w:num>
  <w:num w:numId="69">
    <w:abstractNumId w:val="14"/>
  </w:num>
  <w:num w:numId="70">
    <w:abstractNumId w:val="0"/>
  </w:num>
  <w:num w:numId="71">
    <w:abstractNumId w:val="20"/>
  </w:num>
  <w:num w:numId="72">
    <w:abstractNumId w:val="26"/>
  </w:num>
  <w:num w:numId="73">
    <w:abstractNumId w:val="4"/>
  </w:num>
  <w:num w:numId="74">
    <w:abstractNumId w:val="55"/>
  </w:num>
  <w:num w:numId="75">
    <w:abstractNumId w:val="60"/>
  </w:num>
  <w:num w:numId="76">
    <w:abstractNumId w:val="69"/>
  </w:num>
  <w:num w:numId="77">
    <w:abstractNumId w:val="66"/>
  </w:num>
  <w:num w:numId="78">
    <w:abstractNumId w:val="27"/>
  </w:num>
  <w:num w:numId="7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2"/>
  </w:num>
  <w:num w:numId="81">
    <w:abstractNumId w:val="51"/>
  </w:num>
  <w:num w:numId="82">
    <w:abstractNumId w:val="31"/>
  </w:num>
  <w:num w:numId="83">
    <w:abstractNumId w:val="46"/>
  </w:num>
  <w:num w:numId="8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2E4"/>
    <w:rsid w:val="000006CC"/>
    <w:rsid w:val="000104A8"/>
    <w:rsid w:val="00011964"/>
    <w:rsid w:val="00012681"/>
    <w:rsid w:val="000140B8"/>
    <w:rsid w:val="000176A7"/>
    <w:rsid w:val="000177F8"/>
    <w:rsid w:val="00017931"/>
    <w:rsid w:val="00025348"/>
    <w:rsid w:val="0002773E"/>
    <w:rsid w:val="00032233"/>
    <w:rsid w:val="00033306"/>
    <w:rsid w:val="000337E7"/>
    <w:rsid w:val="000342E4"/>
    <w:rsid w:val="000346E7"/>
    <w:rsid w:val="00037412"/>
    <w:rsid w:val="0004127D"/>
    <w:rsid w:val="0004355F"/>
    <w:rsid w:val="0004738D"/>
    <w:rsid w:val="00050ECE"/>
    <w:rsid w:val="000548A1"/>
    <w:rsid w:val="00056D93"/>
    <w:rsid w:val="00063FD6"/>
    <w:rsid w:val="00066D6C"/>
    <w:rsid w:val="00076AFA"/>
    <w:rsid w:val="00081610"/>
    <w:rsid w:val="00082803"/>
    <w:rsid w:val="00082D10"/>
    <w:rsid w:val="00083957"/>
    <w:rsid w:val="000921B6"/>
    <w:rsid w:val="00092BD3"/>
    <w:rsid w:val="00093F88"/>
    <w:rsid w:val="00097DD7"/>
    <w:rsid w:val="000A05C7"/>
    <w:rsid w:val="000A79B6"/>
    <w:rsid w:val="000B1297"/>
    <w:rsid w:val="000B2304"/>
    <w:rsid w:val="000B2AFF"/>
    <w:rsid w:val="000B4F4F"/>
    <w:rsid w:val="000B5235"/>
    <w:rsid w:val="000C43B1"/>
    <w:rsid w:val="000C65D7"/>
    <w:rsid w:val="000C7BCC"/>
    <w:rsid w:val="000D06FF"/>
    <w:rsid w:val="000D2DA1"/>
    <w:rsid w:val="000E0539"/>
    <w:rsid w:val="000E2E93"/>
    <w:rsid w:val="000E4D9C"/>
    <w:rsid w:val="000E5537"/>
    <w:rsid w:val="000F2D74"/>
    <w:rsid w:val="000F32BC"/>
    <w:rsid w:val="000F4F68"/>
    <w:rsid w:val="000F5388"/>
    <w:rsid w:val="000F560C"/>
    <w:rsid w:val="000F5E29"/>
    <w:rsid w:val="000F7B72"/>
    <w:rsid w:val="00100996"/>
    <w:rsid w:val="00100DA0"/>
    <w:rsid w:val="00102500"/>
    <w:rsid w:val="00102687"/>
    <w:rsid w:val="00103B2C"/>
    <w:rsid w:val="00103D7E"/>
    <w:rsid w:val="00104213"/>
    <w:rsid w:val="00106E5D"/>
    <w:rsid w:val="0011122B"/>
    <w:rsid w:val="00114501"/>
    <w:rsid w:val="00117916"/>
    <w:rsid w:val="00120D4E"/>
    <w:rsid w:val="00122E87"/>
    <w:rsid w:val="00123E17"/>
    <w:rsid w:val="001268CB"/>
    <w:rsid w:val="00134B72"/>
    <w:rsid w:val="00136F57"/>
    <w:rsid w:val="0013776F"/>
    <w:rsid w:val="00141F3F"/>
    <w:rsid w:val="00147694"/>
    <w:rsid w:val="00150D32"/>
    <w:rsid w:val="00150E49"/>
    <w:rsid w:val="001510D7"/>
    <w:rsid w:val="00153E2C"/>
    <w:rsid w:val="00160192"/>
    <w:rsid w:val="0016350E"/>
    <w:rsid w:val="001653FB"/>
    <w:rsid w:val="00173AB9"/>
    <w:rsid w:val="001762F0"/>
    <w:rsid w:val="0017652C"/>
    <w:rsid w:val="00180F1B"/>
    <w:rsid w:val="00184C5B"/>
    <w:rsid w:val="0018511B"/>
    <w:rsid w:val="001859F2"/>
    <w:rsid w:val="00192B5C"/>
    <w:rsid w:val="001A7461"/>
    <w:rsid w:val="001B1CF1"/>
    <w:rsid w:val="001B2D74"/>
    <w:rsid w:val="001B3E29"/>
    <w:rsid w:val="001B662F"/>
    <w:rsid w:val="001C3261"/>
    <w:rsid w:val="001C51A3"/>
    <w:rsid w:val="001C5936"/>
    <w:rsid w:val="001C5AC9"/>
    <w:rsid w:val="001D447A"/>
    <w:rsid w:val="001D7E4A"/>
    <w:rsid w:val="001E03CE"/>
    <w:rsid w:val="001E2979"/>
    <w:rsid w:val="001E630D"/>
    <w:rsid w:val="001F0CDF"/>
    <w:rsid w:val="001F512D"/>
    <w:rsid w:val="001F629D"/>
    <w:rsid w:val="002007F7"/>
    <w:rsid w:val="002018D3"/>
    <w:rsid w:val="002029CA"/>
    <w:rsid w:val="00207681"/>
    <w:rsid w:val="002139A8"/>
    <w:rsid w:val="002142EE"/>
    <w:rsid w:val="00216942"/>
    <w:rsid w:val="00221F9F"/>
    <w:rsid w:val="00222D74"/>
    <w:rsid w:val="00232DE3"/>
    <w:rsid w:val="002342C5"/>
    <w:rsid w:val="00245355"/>
    <w:rsid w:val="00250F9B"/>
    <w:rsid w:val="0025112B"/>
    <w:rsid w:val="00256E0A"/>
    <w:rsid w:val="002621B3"/>
    <w:rsid w:val="00267B51"/>
    <w:rsid w:val="00267DC5"/>
    <w:rsid w:val="00270DFF"/>
    <w:rsid w:val="00273BED"/>
    <w:rsid w:val="00281DFB"/>
    <w:rsid w:val="002859EB"/>
    <w:rsid w:val="00286301"/>
    <w:rsid w:val="00286632"/>
    <w:rsid w:val="00292F32"/>
    <w:rsid w:val="00294386"/>
    <w:rsid w:val="002A0200"/>
    <w:rsid w:val="002A02D5"/>
    <w:rsid w:val="002A11FA"/>
    <w:rsid w:val="002A135F"/>
    <w:rsid w:val="002A227C"/>
    <w:rsid w:val="002A4C8B"/>
    <w:rsid w:val="002B3CC6"/>
    <w:rsid w:val="002B5186"/>
    <w:rsid w:val="002B6991"/>
    <w:rsid w:val="002C1907"/>
    <w:rsid w:val="002C5B48"/>
    <w:rsid w:val="002C64C0"/>
    <w:rsid w:val="002D087C"/>
    <w:rsid w:val="002D1D6C"/>
    <w:rsid w:val="002D60B0"/>
    <w:rsid w:val="002D62B5"/>
    <w:rsid w:val="002D630A"/>
    <w:rsid w:val="002D76B8"/>
    <w:rsid w:val="002D7D24"/>
    <w:rsid w:val="002E33F3"/>
    <w:rsid w:val="002E6D49"/>
    <w:rsid w:val="002F0803"/>
    <w:rsid w:val="002F2D02"/>
    <w:rsid w:val="002F2FD8"/>
    <w:rsid w:val="002F5FB1"/>
    <w:rsid w:val="002F7A8B"/>
    <w:rsid w:val="00300FC2"/>
    <w:rsid w:val="003013EA"/>
    <w:rsid w:val="00301AE7"/>
    <w:rsid w:val="00305DCD"/>
    <w:rsid w:val="00305FA9"/>
    <w:rsid w:val="00311FC7"/>
    <w:rsid w:val="003138B5"/>
    <w:rsid w:val="00316E75"/>
    <w:rsid w:val="003208B0"/>
    <w:rsid w:val="00321E9A"/>
    <w:rsid w:val="003258D7"/>
    <w:rsid w:val="00331D20"/>
    <w:rsid w:val="00333B1A"/>
    <w:rsid w:val="00335045"/>
    <w:rsid w:val="003356EA"/>
    <w:rsid w:val="00335AF1"/>
    <w:rsid w:val="00336B7D"/>
    <w:rsid w:val="00340BF6"/>
    <w:rsid w:val="00341B0C"/>
    <w:rsid w:val="00342AE5"/>
    <w:rsid w:val="00342C32"/>
    <w:rsid w:val="0034775B"/>
    <w:rsid w:val="0034792B"/>
    <w:rsid w:val="00347950"/>
    <w:rsid w:val="00347E5F"/>
    <w:rsid w:val="0035084B"/>
    <w:rsid w:val="00350BED"/>
    <w:rsid w:val="00350C4A"/>
    <w:rsid w:val="003523DC"/>
    <w:rsid w:val="00357DC5"/>
    <w:rsid w:val="003618D8"/>
    <w:rsid w:val="00363FA0"/>
    <w:rsid w:val="00370C28"/>
    <w:rsid w:val="00372960"/>
    <w:rsid w:val="00373808"/>
    <w:rsid w:val="00374700"/>
    <w:rsid w:val="00377DB8"/>
    <w:rsid w:val="0038044C"/>
    <w:rsid w:val="0038292F"/>
    <w:rsid w:val="00384B1B"/>
    <w:rsid w:val="00385DC7"/>
    <w:rsid w:val="00390FB6"/>
    <w:rsid w:val="00395D81"/>
    <w:rsid w:val="003A034D"/>
    <w:rsid w:val="003A09A3"/>
    <w:rsid w:val="003A1273"/>
    <w:rsid w:val="003A13DD"/>
    <w:rsid w:val="003A39FE"/>
    <w:rsid w:val="003B2BB8"/>
    <w:rsid w:val="003B4286"/>
    <w:rsid w:val="003B629F"/>
    <w:rsid w:val="003C379F"/>
    <w:rsid w:val="003C386A"/>
    <w:rsid w:val="003C42B1"/>
    <w:rsid w:val="003C4611"/>
    <w:rsid w:val="003D2251"/>
    <w:rsid w:val="003D3286"/>
    <w:rsid w:val="003D34FF"/>
    <w:rsid w:val="003D473B"/>
    <w:rsid w:val="003D5D82"/>
    <w:rsid w:val="003D7C6E"/>
    <w:rsid w:val="003D7E34"/>
    <w:rsid w:val="003E040B"/>
    <w:rsid w:val="003E11B1"/>
    <w:rsid w:val="003E231D"/>
    <w:rsid w:val="003E2B62"/>
    <w:rsid w:val="003E44EF"/>
    <w:rsid w:val="003F25DE"/>
    <w:rsid w:val="003F2864"/>
    <w:rsid w:val="003F416D"/>
    <w:rsid w:val="003F6619"/>
    <w:rsid w:val="003F74A8"/>
    <w:rsid w:val="004023B2"/>
    <w:rsid w:val="00414861"/>
    <w:rsid w:val="0041505F"/>
    <w:rsid w:val="00417E9D"/>
    <w:rsid w:val="00421CBA"/>
    <w:rsid w:val="004239C8"/>
    <w:rsid w:val="00423A8A"/>
    <w:rsid w:val="00433957"/>
    <w:rsid w:val="00434BF0"/>
    <w:rsid w:val="00435791"/>
    <w:rsid w:val="00435864"/>
    <w:rsid w:val="004403FD"/>
    <w:rsid w:val="00440CB8"/>
    <w:rsid w:val="0044280F"/>
    <w:rsid w:val="00446E0E"/>
    <w:rsid w:val="00447C3F"/>
    <w:rsid w:val="00450403"/>
    <w:rsid w:val="00453EA8"/>
    <w:rsid w:val="0045551F"/>
    <w:rsid w:val="004605EB"/>
    <w:rsid w:val="004630EC"/>
    <w:rsid w:val="00467531"/>
    <w:rsid w:val="0047062E"/>
    <w:rsid w:val="004711C2"/>
    <w:rsid w:val="00472D71"/>
    <w:rsid w:val="004734F8"/>
    <w:rsid w:val="00475004"/>
    <w:rsid w:val="00480781"/>
    <w:rsid w:val="00481F6F"/>
    <w:rsid w:val="00484763"/>
    <w:rsid w:val="00486C90"/>
    <w:rsid w:val="004919F4"/>
    <w:rsid w:val="0049474D"/>
    <w:rsid w:val="004971C1"/>
    <w:rsid w:val="004A0BE4"/>
    <w:rsid w:val="004A2941"/>
    <w:rsid w:val="004A2FF3"/>
    <w:rsid w:val="004A5955"/>
    <w:rsid w:val="004B0A00"/>
    <w:rsid w:val="004B1CD8"/>
    <w:rsid w:val="004B2638"/>
    <w:rsid w:val="004B310A"/>
    <w:rsid w:val="004B54CA"/>
    <w:rsid w:val="004B6A09"/>
    <w:rsid w:val="004B7932"/>
    <w:rsid w:val="004C0AE5"/>
    <w:rsid w:val="004C47C2"/>
    <w:rsid w:val="004C5EB4"/>
    <w:rsid w:val="004C726F"/>
    <w:rsid w:val="004D0F39"/>
    <w:rsid w:val="004D1A0C"/>
    <w:rsid w:val="004D2E87"/>
    <w:rsid w:val="004E318C"/>
    <w:rsid w:val="004E5CBF"/>
    <w:rsid w:val="004E66F6"/>
    <w:rsid w:val="004F201C"/>
    <w:rsid w:val="004F6C20"/>
    <w:rsid w:val="004F77F4"/>
    <w:rsid w:val="00500687"/>
    <w:rsid w:val="0050273B"/>
    <w:rsid w:val="0050541A"/>
    <w:rsid w:val="00505DD5"/>
    <w:rsid w:val="0051015F"/>
    <w:rsid w:val="00514079"/>
    <w:rsid w:val="005142AB"/>
    <w:rsid w:val="00517AE4"/>
    <w:rsid w:val="00523D09"/>
    <w:rsid w:val="005244FA"/>
    <w:rsid w:val="00531583"/>
    <w:rsid w:val="00532AB7"/>
    <w:rsid w:val="00537DD1"/>
    <w:rsid w:val="00537DEC"/>
    <w:rsid w:val="005416A2"/>
    <w:rsid w:val="00545CA1"/>
    <w:rsid w:val="00546C63"/>
    <w:rsid w:val="0054713E"/>
    <w:rsid w:val="00547750"/>
    <w:rsid w:val="005503A3"/>
    <w:rsid w:val="00552E72"/>
    <w:rsid w:val="00561528"/>
    <w:rsid w:val="00562237"/>
    <w:rsid w:val="00562ACE"/>
    <w:rsid w:val="00565F0D"/>
    <w:rsid w:val="00567053"/>
    <w:rsid w:val="00571F28"/>
    <w:rsid w:val="005755DE"/>
    <w:rsid w:val="00577EBC"/>
    <w:rsid w:val="0058065C"/>
    <w:rsid w:val="00580EF0"/>
    <w:rsid w:val="00583895"/>
    <w:rsid w:val="005846FF"/>
    <w:rsid w:val="00584FC1"/>
    <w:rsid w:val="00586246"/>
    <w:rsid w:val="005877DC"/>
    <w:rsid w:val="00596CA6"/>
    <w:rsid w:val="005A0CBA"/>
    <w:rsid w:val="005A2437"/>
    <w:rsid w:val="005A5792"/>
    <w:rsid w:val="005A7652"/>
    <w:rsid w:val="005B1197"/>
    <w:rsid w:val="005B2F25"/>
    <w:rsid w:val="005B4FE0"/>
    <w:rsid w:val="005B73AC"/>
    <w:rsid w:val="005C193A"/>
    <w:rsid w:val="005C3AA9"/>
    <w:rsid w:val="005D30D5"/>
    <w:rsid w:val="005D5185"/>
    <w:rsid w:val="005D5614"/>
    <w:rsid w:val="005E0C45"/>
    <w:rsid w:val="005E1B2D"/>
    <w:rsid w:val="005E33AC"/>
    <w:rsid w:val="005E5245"/>
    <w:rsid w:val="005F1622"/>
    <w:rsid w:val="005F1F06"/>
    <w:rsid w:val="005F35D6"/>
    <w:rsid w:val="005F43CA"/>
    <w:rsid w:val="005F6323"/>
    <w:rsid w:val="006005EA"/>
    <w:rsid w:val="0060126C"/>
    <w:rsid w:val="006015D1"/>
    <w:rsid w:val="00601CDE"/>
    <w:rsid w:val="00607D23"/>
    <w:rsid w:val="0061420B"/>
    <w:rsid w:val="00614C6A"/>
    <w:rsid w:val="00616D28"/>
    <w:rsid w:val="0061744C"/>
    <w:rsid w:val="0061792E"/>
    <w:rsid w:val="00626784"/>
    <w:rsid w:val="00632E1D"/>
    <w:rsid w:val="00632F4A"/>
    <w:rsid w:val="00632F6D"/>
    <w:rsid w:val="00635FE2"/>
    <w:rsid w:val="00636DC1"/>
    <w:rsid w:val="00637428"/>
    <w:rsid w:val="0064051B"/>
    <w:rsid w:val="00640F2E"/>
    <w:rsid w:val="00642FF6"/>
    <w:rsid w:val="00643CDA"/>
    <w:rsid w:val="00644630"/>
    <w:rsid w:val="00645B2C"/>
    <w:rsid w:val="00646095"/>
    <w:rsid w:val="0064626A"/>
    <w:rsid w:val="00646A5C"/>
    <w:rsid w:val="00647F9A"/>
    <w:rsid w:val="006503E2"/>
    <w:rsid w:val="00651E7D"/>
    <w:rsid w:val="006532AF"/>
    <w:rsid w:val="0065727E"/>
    <w:rsid w:val="006576B6"/>
    <w:rsid w:val="00663F87"/>
    <w:rsid w:val="00664887"/>
    <w:rsid w:val="00664C00"/>
    <w:rsid w:val="00672A7F"/>
    <w:rsid w:val="00675D6E"/>
    <w:rsid w:val="006933DB"/>
    <w:rsid w:val="006A1116"/>
    <w:rsid w:val="006A2B9C"/>
    <w:rsid w:val="006A3042"/>
    <w:rsid w:val="006A39CB"/>
    <w:rsid w:val="006A4CE7"/>
    <w:rsid w:val="006B60E8"/>
    <w:rsid w:val="006C0200"/>
    <w:rsid w:val="006C1617"/>
    <w:rsid w:val="006C287A"/>
    <w:rsid w:val="006D48BB"/>
    <w:rsid w:val="006D5A8E"/>
    <w:rsid w:val="006D613A"/>
    <w:rsid w:val="006E072D"/>
    <w:rsid w:val="006E31D2"/>
    <w:rsid w:val="006E4680"/>
    <w:rsid w:val="006E58D2"/>
    <w:rsid w:val="006F235F"/>
    <w:rsid w:val="006F3A0B"/>
    <w:rsid w:val="006F5CAE"/>
    <w:rsid w:val="006F78E6"/>
    <w:rsid w:val="00703A93"/>
    <w:rsid w:val="0070429D"/>
    <w:rsid w:val="007057D1"/>
    <w:rsid w:val="00705A01"/>
    <w:rsid w:val="007065F3"/>
    <w:rsid w:val="00710F4C"/>
    <w:rsid w:val="00715F78"/>
    <w:rsid w:val="00716291"/>
    <w:rsid w:val="00720ABF"/>
    <w:rsid w:val="007228F8"/>
    <w:rsid w:val="00722E0F"/>
    <w:rsid w:val="00727B70"/>
    <w:rsid w:val="0073320E"/>
    <w:rsid w:val="00733502"/>
    <w:rsid w:val="00736DFC"/>
    <w:rsid w:val="00740A3C"/>
    <w:rsid w:val="00742F69"/>
    <w:rsid w:val="00744A74"/>
    <w:rsid w:val="007450E0"/>
    <w:rsid w:val="007465B1"/>
    <w:rsid w:val="00751F78"/>
    <w:rsid w:val="0075270B"/>
    <w:rsid w:val="00752DAF"/>
    <w:rsid w:val="00757B3C"/>
    <w:rsid w:val="00760DD9"/>
    <w:rsid w:val="007644FE"/>
    <w:rsid w:val="007656AE"/>
    <w:rsid w:val="00765CA1"/>
    <w:rsid w:val="007673CA"/>
    <w:rsid w:val="00772AC7"/>
    <w:rsid w:val="00775B8D"/>
    <w:rsid w:val="0077625C"/>
    <w:rsid w:val="0077643B"/>
    <w:rsid w:val="0078155D"/>
    <w:rsid w:val="00781EEF"/>
    <w:rsid w:val="00784907"/>
    <w:rsid w:val="00785261"/>
    <w:rsid w:val="00786EEE"/>
    <w:rsid w:val="00790481"/>
    <w:rsid w:val="00790C1A"/>
    <w:rsid w:val="00791FA7"/>
    <w:rsid w:val="00792F9C"/>
    <w:rsid w:val="00794DCF"/>
    <w:rsid w:val="00795E50"/>
    <w:rsid w:val="00796E46"/>
    <w:rsid w:val="007A1CC9"/>
    <w:rsid w:val="007A41C0"/>
    <w:rsid w:val="007A4307"/>
    <w:rsid w:val="007A603E"/>
    <w:rsid w:val="007A6890"/>
    <w:rsid w:val="007B0256"/>
    <w:rsid w:val="007C151F"/>
    <w:rsid w:val="007C218D"/>
    <w:rsid w:val="007C73B2"/>
    <w:rsid w:val="007D0868"/>
    <w:rsid w:val="007D4C39"/>
    <w:rsid w:val="007D4F66"/>
    <w:rsid w:val="007E1808"/>
    <w:rsid w:val="007E1D1D"/>
    <w:rsid w:val="007E56B3"/>
    <w:rsid w:val="007F04BF"/>
    <w:rsid w:val="007F0D6E"/>
    <w:rsid w:val="007F1FD6"/>
    <w:rsid w:val="007F4CEA"/>
    <w:rsid w:val="008046E9"/>
    <w:rsid w:val="00805140"/>
    <w:rsid w:val="00814545"/>
    <w:rsid w:val="0081751A"/>
    <w:rsid w:val="008205C4"/>
    <w:rsid w:val="00824ADD"/>
    <w:rsid w:val="00830595"/>
    <w:rsid w:val="0083163F"/>
    <w:rsid w:val="008332F4"/>
    <w:rsid w:val="008371B7"/>
    <w:rsid w:val="00837A1D"/>
    <w:rsid w:val="0084227C"/>
    <w:rsid w:val="008468E6"/>
    <w:rsid w:val="008565DF"/>
    <w:rsid w:val="00856E11"/>
    <w:rsid w:val="0085710F"/>
    <w:rsid w:val="0085756B"/>
    <w:rsid w:val="00861A39"/>
    <w:rsid w:val="00864E6A"/>
    <w:rsid w:val="0087600D"/>
    <w:rsid w:val="008769EA"/>
    <w:rsid w:val="00876CA6"/>
    <w:rsid w:val="00877018"/>
    <w:rsid w:val="00881A0F"/>
    <w:rsid w:val="008825E9"/>
    <w:rsid w:val="0088519F"/>
    <w:rsid w:val="008912A9"/>
    <w:rsid w:val="00895590"/>
    <w:rsid w:val="008A1216"/>
    <w:rsid w:val="008A495C"/>
    <w:rsid w:val="008B001C"/>
    <w:rsid w:val="008B0964"/>
    <w:rsid w:val="008B0B16"/>
    <w:rsid w:val="008B466B"/>
    <w:rsid w:val="008C5279"/>
    <w:rsid w:val="008C5F6F"/>
    <w:rsid w:val="008C688F"/>
    <w:rsid w:val="008C6BC4"/>
    <w:rsid w:val="008D0F1B"/>
    <w:rsid w:val="008D10F5"/>
    <w:rsid w:val="008D1FA2"/>
    <w:rsid w:val="008D28ED"/>
    <w:rsid w:val="008D43EC"/>
    <w:rsid w:val="008D555A"/>
    <w:rsid w:val="008D7E19"/>
    <w:rsid w:val="008E32D4"/>
    <w:rsid w:val="008E4F22"/>
    <w:rsid w:val="008E580D"/>
    <w:rsid w:val="008E6101"/>
    <w:rsid w:val="008F0F1B"/>
    <w:rsid w:val="008F16F7"/>
    <w:rsid w:val="008F3023"/>
    <w:rsid w:val="008F4ACB"/>
    <w:rsid w:val="00901457"/>
    <w:rsid w:val="009014A6"/>
    <w:rsid w:val="00901EC9"/>
    <w:rsid w:val="009022A1"/>
    <w:rsid w:val="00903C3C"/>
    <w:rsid w:val="009072E4"/>
    <w:rsid w:val="00915AC4"/>
    <w:rsid w:val="00921359"/>
    <w:rsid w:val="009225F0"/>
    <w:rsid w:val="0092364F"/>
    <w:rsid w:val="0093035F"/>
    <w:rsid w:val="00931F93"/>
    <w:rsid w:val="00933833"/>
    <w:rsid w:val="0094110C"/>
    <w:rsid w:val="009423DA"/>
    <w:rsid w:val="009432E4"/>
    <w:rsid w:val="0094503B"/>
    <w:rsid w:val="0094563F"/>
    <w:rsid w:val="009500AC"/>
    <w:rsid w:val="0095311D"/>
    <w:rsid w:val="00954501"/>
    <w:rsid w:val="009545AF"/>
    <w:rsid w:val="00956879"/>
    <w:rsid w:val="00957171"/>
    <w:rsid w:val="00957E97"/>
    <w:rsid w:val="00970388"/>
    <w:rsid w:val="009732E2"/>
    <w:rsid w:val="009740E1"/>
    <w:rsid w:val="00975A4C"/>
    <w:rsid w:val="00980883"/>
    <w:rsid w:val="0098640C"/>
    <w:rsid w:val="009926B1"/>
    <w:rsid w:val="00993555"/>
    <w:rsid w:val="00993F1E"/>
    <w:rsid w:val="009A5DBF"/>
    <w:rsid w:val="009A766B"/>
    <w:rsid w:val="009B3943"/>
    <w:rsid w:val="009B6076"/>
    <w:rsid w:val="009B66B3"/>
    <w:rsid w:val="009B6F23"/>
    <w:rsid w:val="009B6F9D"/>
    <w:rsid w:val="009B7C44"/>
    <w:rsid w:val="009C535B"/>
    <w:rsid w:val="009C6BA1"/>
    <w:rsid w:val="009D171F"/>
    <w:rsid w:val="009D18FD"/>
    <w:rsid w:val="009D3CCB"/>
    <w:rsid w:val="009E01E4"/>
    <w:rsid w:val="009E18D1"/>
    <w:rsid w:val="009E1995"/>
    <w:rsid w:val="009E1E85"/>
    <w:rsid w:val="009E762F"/>
    <w:rsid w:val="009F2E12"/>
    <w:rsid w:val="009F4409"/>
    <w:rsid w:val="00A01239"/>
    <w:rsid w:val="00A0195D"/>
    <w:rsid w:val="00A01E55"/>
    <w:rsid w:val="00A03E3C"/>
    <w:rsid w:val="00A0741E"/>
    <w:rsid w:val="00A13549"/>
    <w:rsid w:val="00A13FCE"/>
    <w:rsid w:val="00A1740F"/>
    <w:rsid w:val="00A2459A"/>
    <w:rsid w:val="00A311A4"/>
    <w:rsid w:val="00A349CD"/>
    <w:rsid w:val="00A34A5A"/>
    <w:rsid w:val="00A3671E"/>
    <w:rsid w:val="00A40682"/>
    <w:rsid w:val="00A414D4"/>
    <w:rsid w:val="00A43E66"/>
    <w:rsid w:val="00A4462B"/>
    <w:rsid w:val="00A4483A"/>
    <w:rsid w:val="00A45688"/>
    <w:rsid w:val="00A45DED"/>
    <w:rsid w:val="00A45E14"/>
    <w:rsid w:val="00A4655C"/>
    <w:rsid w:val="00A46874"/>
    <w:rsid w:val="00A502BF"/>
    <w:rsid w:val="00A53701"/>
    <w:rsid w:val="00A55645"/>
    <w:rsid w:val="00A564C7"/>
    <w:rsid w:val="00A612AF"/>
    <w:rsid w:val="00A629B9"/>
    <w:rsid w:val="00A63036"/>
    <w:rsid w:val="00A70172"/>
    <w:rsid w:val="00A74658"/>
    <w:rsid w:val="00A74769"/>
    <w:rsid w:val="00A756B5"/>
    <w:rsid w:val="00A82F16"/>
    <w:rsid w:val="00A83843"/>
    <w:rsid w:val="00A841A4"/>
    <w:rsid w:val="00A84A8C"/>
    <w:rsid w:val="00A87DC6"/>
    <w:rsid w:val="00A9507A"/>
    <w:rsid w:val="00A9536D"/>
    <w:rsid w:val="00A97EDE"/>
    <w:rsid w:val="00AA1072"/>
    <w:rsid w:val="00AA5210"/>
    <w:rsid w:val="00AA684D"/>
    <w:rsid w:val="00AA686A"/>
    <w:rsid w:val="00AB219F"/>
    <w:rsid w:val="00AB5E39"/>
    <w:rsid w:val="00AC30D5"/>
    <w:rsid w:val="00AD0A7A"/>
    <w:rsid w:val="00AD201C"/>
    <w:rsid w:val="00AD6B90"/>
    <w:rsid w:val="00AF289A"/>
    <w:rsid w:val="00AF2FD3"/>
    <w:rsid w:val="00B030FA"/>
    <w:rsid w:val="00B0659C"/>
    <w:rsid w:val="00B104A5"/>
    <w:rsid w:val="00B10EB1"/>
    <w:rsid w:val="00B10F86"/>
    <w:rsid w:val="00B1322B"/>
    <w:rsid w:val="00B13F5B"/>
    <w:rsid w:val="00B16E2A"/>
    <w:rsid w:val="00B17303"/>
    <w:rsid w:val="00B17AFC"/>
    <w:rsid w:val="00B21B5F"/>
    <w:rsid w:val="00B2281B"/>
    <w:rsid w:val="00B25125"/>
    <w:rsid w:val="00B272FA"/>
    <w:rsid w:val="00B31E3C"/>
    <w:rsid w:val="00B4287A"/>
    <w:rsid w:val="00B42B26"/>
    <w:rsid w:val="00B53BFA"/>
    <w:rsid w:val="00B542DB"/>
    <w:rsid w:val="00B542FD"/>
    <w:rsid w:val="00B54877"/>
    <w:rsid w:val="00B5492F"/>
    <w:rsid w:val="00B56C9F"/>
    <w:rsid w:val="00B60167"/>
    <w:rsid w:val="00B60998"/>
    <w:rsid w:val="00B6164F"/>
    <w:rsid w:val="00B61672"/>
    <w:rsid w:val="00B617FE"/>
    <w:rsid w:val="00B62290"/>
    <w:rsid w:val="00B657CD"/>
    <w:rsid w:val="00B676C8"/>
    <w:rsid w:val="00B67EE4"/>
    <w:rsid w:val="00B72C6D"/>
    <w:rsid w:val="00B7687B"/>
    <w:rsid w:val="00B82811"/>
    <w:rsid w:val="00B83314"/>
    <w:rsid w:val="00B839AD"/>
    <w:rsid w:val="00B863EA"/>
    <w:rsid w:val="00B86C4F"/>
    <w:rsid w:val="00B92F7B"/>
    <w:rsid w:val="00B9683C"/>
    <w:rsid w:val="00B97CE7"/>
    <w:rsid w:val="00BA051F"/>
    <w:rsid w:val="00BA2890"/>
    <w:rsid w:val="00BA2BA5"/>
    <w:rsid w:val="00BA2DB9"/>
    <w:rsid w:val="00BA3713"/>
    <w:rsid w:val="00BA7BE1"/>
    <w:rsid w:val="00BB00B3"/>
    <w:rsid w:val="00BB0FD2"/>
    <w:rsid w:val="00BB5D54"/>
    <w:rsid w:val="00BB6235"/>
    <w:rsid w:val="00BC2602"/>
    <w:rsid w:val="00BC4BDD"/>
    <w:rsid w:val="00BC64D2"/>
    <w:rsid w:val="00BC75EC"/>
    <w:rsid w:val="00BD1B69"/>
    <w:rsid w:val="00BE0504"/>
    <w:rsid w:val="00BE358B"/>
    <w:rsid w:val="00BE7148"/>
    <w:rsid w:val="00BF1081"/>
    <w:rsid w:val="00BF2660"/>
    <w:rsid w:val="00BF4B8A"/>
    <w:rsid w:val="00BF610B"/>
    <w:rsid w:val="00BF7256"/>
    <w:rsid w:val="00C027B8"/>
    <w:rsid w:val="00C0606F"/>
    <w:rsid w:val="00C07C2A"/>
    <w:rsid w:val="00C1337E"/>
    <w:rsid w:val="00C14A91"/>
    <w:rsid w:val="00C163A2"/>
    <w:rsid w:val="00C204BF"/>
    <w:rsid w:val="00C219EF"/>
    <w:rsid w:val="00C232A3"/>
    <w:rsid w:val="00C355E7"/>
    <w:rsid w:val="00C40B3A"/>
    <w:rsid w:val="00C4204D"/>
    <w:rsid w:val="00C469D5"/>
    <w:rsid w:val="00C500AC"/>
    <w:rsid w:val="00C50709"/>
    <w:rsid w:val="00C5332C"/>
    <w:rsid w:val="00C57001"/>
    <w:rsid w:val="00C573AB"/>
    <w:rsid w:val="00C62144"/>
    <w:rsid w:val="00C630B4"/>
    <w:rsid w:val="00C66AFA"/>
    <w:rsid w:val="00C7089E"/>
    <w:rsid w:val="00C70C4B"/>
    <w:rsid w:val="00C723FF"/>
    <w:rsid w:val="00C73F6C"/>
    <w:rsid w:val="00C745A9"/>
    <w:rsid w:val="00C75741"/>
    <w:rsid w:val="00C827F7"/>
    <w:rsid w:val="00C84CED"/>
    <w:rsid w:val="00C87D6A"/>
    <w:rsid w:val="00C90461"/>
    <w:rsid w:val="00C91574"/>
    <w:rsid w:val="00C93289"/>
    <w:rsid w:val="00C93A53"/>
    <w:rsid w:val="00CA0A35"/>
    <w:rsid w:val="00CA211D"/>
    <w:rsid w:val="00CA360A"/>
    <w:rsid w:val="00CA5B5C"/>
    <w:rsid w:val="00CB2EE8"/>
    <w:rsid w:val="00CB32D0"/>
    <w:rsid w:val="00CB39BA"/>
    <w:rsid w:val="00CB66A8"/>
    <w:rsid w:val="00CB67E9"/>
    <w:rsid w:val="00CB7F86"/>
    <w:rsid w:val="00CC0B69"/>
    <w:rsid w:val="00CC0BFD"/>
    <w:rsid w:val="00CC3DDA"/>
    <w:rsid w:val="00CC7B2E"/>
    <w:rsid w:val="00CD469D"/>
    <w:rsid w:val="00CD51F9"/>
    <w:rsid w:val="00CD619A"/>
    <w:rsid w:val="00CD763F"/>
    <w:rsid w:val="00CD7970"/>
    <w:rsid w:val="00CD7990"/>
    <w:rsid w:val="00CE0654"/>
    <w:rsid w:val="00CE0816"/>
    <w:rsid w:val="00CE1CB4"/>
    <w:rsid w:val="00CF57CD"/>
    <w:rsid w:val="00D0094D"/>
    <w:rsid w:val="00D01D8D"/>
    <w:rsid w:val="00D02217"/>
    <w:rsid w:val="00D065BD"/>
    <w:rsid w:val="00D0760B"/>
    <w:rsid w:val="00D10CC4"/>
    <w:rsid w:val="00D145B5"/>
    <w:rsid w:val="00D14E8A"/>
    <w:rsid w:val="00D15D2A"/>
    <w:rsid w:val="00D15EF7"/>
    <w:rsid w:val="00D17E7F"/>
    <w:rsid w:val="00D20C6D"/>
    <w:rsid w:val="00D21552"/>
    <w:rsid w:val="00D22A8A"/>
    <w:rsid w:val="00D23961"/>
    <w:rsid w:val="00D24848"/>
    <w:rsid w:val="00D26BBF"/>
    <w:rsid w:val="00D30AA8"/>
    <w:rsid w:val="00D30B3A"/>
    <w:rsid w:val="00D311B2"/>
    <w:rsid w:val="00D32F4C"/>
    <w:rsid w:val="00D33B06"/>
    <w:rsid w:val="00D4024C"/>
    <w:rsid w:val="00D4339B"/>
    <w:rsid w:val="00D51C99"/>
    <w:rsid w:val="00D55556"/>
    <w:rsid w:val="00D60C8F"/>
    <w:rsid w:val="00D64D66"/>
    <w:rsid w:val="00D73958"/>
    <w:rsid w:val="00D80723"/>
    <w:rsid w:val="00D819D0"/>
    <w:rsid w:val="00D82D84"/>
    <w:rsid w:val="00D83A94"/>
    <w:rsid w:val="00D840A1"/>
    <w:rsid w:val="00D857AB"/>
    <w:rsid w:val="00D85DAD"/>
    <w:rsid w:val="00D867C6"/>
    <w:rsid w:val="00D87F6C"/>
    <w:rsid w:val="00D90B05"/>
    <w:rsid w:val="00D90D3C"/>
    <w:rsid w:val="00DA09F0"/>
    <w:rsid w:val="00DA1223"/>
    <w:rsid w:val="00DA226B"/>
    <w:rsid w:val="00DA3D2B"/>
    <w:rsid w:val="00DA51A0"/>
    <w:rsid w:val="00DA5D46"/>
    <w:rsid w:val="00DA6877"/>
    <w:rsid w:val="00DB041D"/>
    <w:rsid w:val="00DB09ED"/>
    <w:rsid w:val="00DB46CF"/>
    <w:rsid w:val="00DC1EAF"/>
    <w:rsid w:val="00DC30E7"/>
    <w:rsid w:val="00DC63F3"/>
    <w:rsid w:val="00DD00BD"/>
    <w:rsid w:val="00DD1BB6"/>
    <w:rsid w:val="00DD50C6"/>
    <w:rsid w:val="00DD64C3"/>
    <w:rsid w:val="00DD6C35"/>
    <w:rsid w:val="00DE0D27"/>
    <w:rsid w:val="00DE271C"/>
    <w:rsid w:val="00DE7A10"/>
    <w:rsid w:val="00DF0D0D"/>
    <w:rsid w:val="00DF368D"/>
    <w:rsid w:val="00DF4D0A"/>
    <w:rsid w:val="00DF5A54"/>
    <w:rsid w:val="00DF70B4"/>
    <w:rsid w:val="00DF7D9D"/>
    <w:rsid w:val="00E006E1"/>
    <w:rsid w:val="00E0284A"/>
    <w:rsid w:val="00E02D39"/>
    <w:rsid w:val="00E05DD9"/>
    <w:rsid w:val="00E1038F"/>
    <w:rsid w:val="00E12248"/>
    <w:rsid w:val="00E145EA"/>
    <w:rsid w:val="00E1647F"/>
    <w:rsid w:val="00E229CC"/>
    <w:rsid w:val="00E31BD3"/>
    <w:rsid w:val="00E32ACF"/>
    <w:rsid w:val="00E35867"/>
    <w:rsid w:val="00E45D39"/>
    <w:rsid w:val="00E554BD"/>
    <w:rsid w:val="00E5767C"/>
    <w:rsid w:val="00E57B5F"/>
    <w:rsid w:val="00E63A1B"/>
    <w:rsid w:val="00E66822"/>
    <w:rsid w:val="00E67AAB"/>
    <w:rsid w:val="00E707D6"/>
    <w:rsid w:val="00E708BB"/>
    <w:rsid w:val="00E76C02"/>
    <w:rsid w:val="00E76F18"/>
    <w:rsid w:val="00E77556"/>
    <w:rsid w:val="00E83FCB"/>
    <w:rsid w:val="00E8753C"/>
    <w:rsid w:val="00E92CB7"/>
    <w:rsid w:val="00E96164"/>
    <w:rsid w:val="00E97EBB"/>
    <w:rsid w:val="00EA32F8"/>
    <w:rsid w:val="00EA6060"/>
    <w:rsid w:val="00EB3993"/>
    <w:rsid w:val="00EB44CD"/>
    <w:rsid w:val="00EB5A1B"/>
    <w:rsid w:val="00EB64A4"/>
    <w:rsid w:val="00EB67B8"/>
    <w:rsid w:val="00EC2CF1"/>
    <w:rsid w:val="00EC6FD9"/>
    <w:rsid w:val="00ED0899"/>
    <w:rsid w:val="00ED222B"/>
    <w:rsid w:val="00ED67BF"/>
    <w:rsid w:val="00ED7F00"/>
    <w:rsid w:val="00EE033D"/>
    <w:rsid w:val="00EE3834"/>
    <w:rsid w:val="00EF24D5"/>
    <w:rsid w:val="00EF4CA7"/>
    <w:rsid w:val="00F01D80"/>
    <w:rsid w:val="00F07854"/>
    <w:rsid w:val="00F07EAD"/>
    <w:rsid w:val="00F12D63"/>
    <w:rsid w:val="00F148E5"/>
    <w:rsid w:val="00F22F66"/>
    <w:rsid w:val="00F2795D"/>
    <w:rsid w:val="00F30906"/>
    <w:rsid w:val="00F30908"/>
    <w:rsid w:val="00F32D29"/>
    <w:rsid w:val="00F33724"/>
    <w:rsid w:val="00F34ACF"/>
    <w:rsid w:val="00F36557"/>
    <w:rsid w:val="00F37097"/>
    <w:rsid w:val="00F408E0"/>
    <w:rsid w:val="00F44537"/>
    <w:rsid w:val="00F468A2"/>
    <w:rsid w:val="00F46B2A"/>
    <w:rsid w:val="00F52CB5"/>
    <w:rsid w:val="00F5306F"/>
    <w:rsid w:val="00F55EF4"/>
    <w:rsid w:val="00F56A00"/>
    <w:rsid w:val="00F56B9A"/>
    <w:rsid w:val="00F65C0F"/>
    <w:rsid w:val="00F71948"/>
    <w:rsid w:val="00F71C7C"/>
    <w:rsid w:val="00F72588"/>
    <w:rsid w:val="00F80126"/>
    <w:rsid w:val="00F81336"/>
    <w:rsid w:val="00F818CC"/>
    <w:rsid w:val="00F844F8"/>
    <w:rsid w:val="00F85669"/>
    <w:rsid w:val="00F87F2D"/>
    <w:rsid w:val="00F9027F"/>
    <w:rsid w:val="00F93639"/>
    <w:rsid w:val="00FA28E6"/>
    <w:rsid w:val="00FA3DCC"/>
    <w:rsid w:val="00FA5350"/>
    <w:rsid w:val="00FA6F9E"/>
    <w:rsid w:val="00FB0882"/>
    <w:rsid w:val="00FB0B72"/>
    <w:rsid w:val="00FB6712"/>
    <w:rsid w:val="00FC143A"/>
    <w:rsid w:val="00FC3732"/>
    <w:rsid w:val="00FC3F51"/>
    <w:rsid w:val="00FD499D"/>
    <w:rsid w:val="00FD505D"/>
    <w:rsid w:val="00FD5D42"/>
    <w:rsid w:val="00FD73A3"/>
    <w:rsid w:val="00FE2431"/>
    <w:rsid w:val="00FE613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287A"/>
    <w:pPr>
      <w:spacing w:before="120" w:after="180"/>
      <w:ind w:left="360"/>
    </w:pPr>
    <w:rPr>
      <w:rFonts w:eastAsia="Times New Roman" w:cstheme="minorHAnsi"/>
      <w:spacing w:val="4"/>
      <w:sz w:val="24"/>
      <w:szCs w:val="24"/>
      <w:lang w:eastAsia="en-AU"/>
    </w:rPr>
  </w:style>
  <w:style w:type="paragraph" w:styleId="Heading1">
    <w:name w:val="heading 1"/>
    <w:basedOn w:val="Normal"/>
    <w:next w:val="Normal"/>
    <w:link w:val="Heading1Char"/>
    <w:uiPriority w:val="2"/>
    <w:qFormat/>
    <w:rsid w:val="00305FA9"/>
    <w:pPr>
      <w:numPr>
        <w:numId w:val="58"/>
      </w:numPr>
      <w:spacing w:before="360" w:after="120" w:line="240" w:lineRule="auto"/>
      <w:contextualSpacing/>
      <w:outlineLvl w:val="0"/>
    </w:pPr>
    <w:rPr>
      <w:rFonts w:ascii="Georgia" w:eastAsiaTheme="majorEastAsia" w:hAnsi="Georgia" w:cstheme="majorBidi"/>
      <w:bCs/>
      <w:color w:val="24596E"/>
      <w:sz w:val="36"/>
      <w:szCs w:val="28"/>
    </w:rPr>
  </w:style>
  <w:style w:type="paragraph" w:styleId="Heading2">
    <w:name w:val="heading 2"/>
    <w:basedOn w:val="Normal"/>
    <w:next w:val="Normal"/>
    <w:link w:val="Heading2Char"/>
    <w:uiPriority w:val="2"/>
    <w:unhideWhenUsed/>
    <w:qFormat/>
    <w:rsid w:val="00305FA9"/>
    <w:pPr>
      <w:numPr>
        <w:ilvl w:val="1"/>
        <w:numId w:val="58"/>
      </w:numPr>
      <w:spacing w:before="240" w:after="120" w:line="240" w:lineRule="auto"/>
      <w:outlineLvl w:val="1"/>
    </w:pPr>
    <w:rPr>
      <w:rFonts w:ascii="Georgia" w:eastAsiaTheme="majorEastAsia" w:hAnsi="Georgia" w:cstheme="majorBidi"/>
      <w:bCs/>
      <w:color w:val="005A70"/>
      <w:sz w:val="32"/>
      <w:szCs w:val="26"/>
    </w:rPr>
  </w:style>
  <w:style w:type="paragraph" w:styleId="Heading3">
    <w:name w:val="heading 3"/>
    <w:basedOn w:val="Normal"/>
    <w:next w:val="Normal"/>
    <w:link w:val="Heading3Char"/>
    <w:uiPriority w:val="9"/>
    <w:unhideWhenUsed/>
    <w:qFormat/>
    <w:rsid w:val="002B3CC6"/>
    <w:pPr>
      <w:numPr>
        <w:ilvl w:val="2"/>
        <w:numId w:val="58"/>
      </w:numPr>
      <w:spacing w:before="200" w:after="0" w:line="271" w:lineRule="auto"/>
      <w:outlineLvl w:val="2"/>
    </w:pPr>
    <w:rPr>
      <w:rFonts w:ascii="Georgia" w:eastAsiaTheme="majorEastAsia" w:hAnsi="Georgia" w:cstheme="majorBidi"/>
      <w:bCs/>
      <w:sz w:val="28"/>
    </w:rPr>
  </w:style>
  <w:style w:type="paragraph" w:styleId="Heading4">
    <w:name w:val="heading 4"/>
    <w:basedOn w:val="Normal"/>
    <w:next w:val="Normal"/>
    <w:link w:val="Heading4Char"/>
    <w:uiPriority w:val="9"/>
    <w:unhideWhenUsed/>
    <w:qFormat/>
    <w:rsid w:val="0054713E"/>
    <w:pPr>
      <w:numPr>
        <w:ilvl w:val="3"/>
        <w:numId w:val="58"/>
      </w:numPr>
      <w:spacing w:before="200" w:after="0"/>
      <w:outlineLvl w:val="3"/>
    </w:pPr>
    <w:rPr>
      <w:rFonts w:eastAsiaTheme="majorEastAsia" w:cstheme="majorBidi"/>
      <w:b/>
      <w:bCs/>
      <w:iCs/>
    </w:rPr>
  </w:style>
  <w:style w:type="paragraph" w:styleId="Heading5">
    <w:name w:val="heading 5"/>
    <w:basedOn w:val="Normal"/>
    <w:next w:val="Normal"/>
    <w:link w:val="Heading5Char"/>
    <w:uiPriority w:val="9"/>
    <w:unhideWhenUsed/>
    <w:qFormat/>
    <w:rsid w:val="0054713E"/>
    <w:pPr>
      <w:numPr>
        <w:ilvl w:val="4"/>
        <w:numId w:val="58"/>
      </w:numPr>
      <w:spacing w:before="200" w:after="0"/>
      <w:outlineLvl w:val="4"/>
    </w:pPr>
    <w:rPr>
      <w:rFonts w:eastAsiaTheme="majorEastAsia" w:cstheme="majorBidi"/>
      <w:bCs/>
    </w:rPr>
  </w:style>
  <w:style w:type="paragraph" w:styleId="Heading6">
    <w:name w:val="heading 6"/>
    <w:basedOn w:val="Normal"/>
    <w:next w:val="Normal"/>
    <w:link w:val="Heading6Char"/>
    <w:uiPriority w:val="9"/>
    <w:unhideWhenUsed/>
    <w:qFormat/>
    <w:rsid w:val="0054713E"/>
    <w:pPr>
      <w:numPr>
        <w:ilvl w:val="5"/>
        <w:numId w:val="58"/>
      </w:numPr>
      <w:spacing w:after="0" w:line="271" w:lineRule="auto"/>
      <w:outlineLvl w:val="5"/>
    </w:pPr>
    <w:rPr>
      <w:rFonts w:eastAsiaTheme="majorEastAsia" w:cstheme="majorBidi"/>
      <w:bCs/>
      <w:iCs/>
    </w:rPr>
  </w:style>
  <w:style w:type="paragraph" w:styleId="Heading7">
    <w:name w:val="heading 7"/>
    <w:basedOn w:val="Normal"/>
    <w:next w:val="Normal"/>
    <w:link w:val="Heading7Char"/>
    <w:uiPriority w:val="9"/>
    <w:unhideWhenUsed/>
    <w:qFormat/>
    <w:rsid w:val="0054713E"/>
    <w:pPr>
      <w:numPr>
        <w:ilvl w:val="6"/>
        <w:numId w:val="58"/>
      </w:numPr>
      <w:spacing w:after="0"/>
      <w:outlineLvl w:val="6"/>
    </w:pPr>
    <w:rPr>
      <w:rFonts w:eastAsiaTheme="majorEastAsia" w:cstheme="majorBidi"/>
      <w:iCs/>
    </w:rPr>
  </w:style>
  <w:style w:type="paragraph" w:styleId="Heading8">
    <w:name w:val="heading 8"/>
    <w:basedOn w:val="Normal"/>
    <w:next w:val="Normal"/>
    <w:link w:val="Heading8Char"/>
    <w:uiPriority w:val="9"/>
    <w:unhideWhenUsed/>
    <w:qFormat/>
    <w:rsid w:val="004B54CA"/>
    <w:pPr>
      <w:numPr>
        <w:ilvl w:val="7"/>
        <w:numId w:val="58"/>
      </w:numPr>
      <w:spacing w:after="0"/>
      <w:outlineLvl w:val="7"/>
    </w:pPr>
    <w:rPr>
      <w:rFonts w:eastAsiaTheme="majorEastAsia" w:cstheme="majorBidi"/>
      <w:szCs w:val="20"/>
    </w:rPr>
  </w:style>
  <w:style w:type="paragraph" w:styleId="Heading9">
    <w:name w:val="heading 9"/>
    <w:basedOn w:val="Normal"/>
    <w:next w:val="Normal"/>
    <w:link w:val="Heading9Char"/>
    <w:uiPriority w:val="9"/>
    <w:unhideWhenUsed/>
    <w:qFormat/>
    <w:rsid w:val="0054713E"/>
    <w:pPr>
      <w:numPr>
        <w:ilvl w:val="8"/>
        <w:numId w:val="58"/>
      </w:numPr>
      <w:spacing w:after="0"/>
      <w:outlineLvl w:val="8"/>
    </w:pPr>
    <w:rPr>
      <w:rFonts w:eastAsiaTheme="majorEastAsia" w:cstheme="majorBid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305FA9"/>
    <w:rPr>
      <w:rFonts w:ascii="Georgia" w:eastAsiaTheme="majorEastAsia" w:hAnsi="Georgia" w:cstheme="majorBidi"/>
      <w:bCs/>
      <w:color w:val="24596E"/>
      <w:spacing w:val="4"/>
      <w:sz w:val="36"/>
      <w:szCs w:val="28"/>
      <w:lang w:eastAsia="en-AU"/>
    </w:rPr>
  </w:style>
  <w:style w:type="character" w:customStyle="1" w:styleId="Heading2Char">
    <w:name w:val="Heading 2 Char"/>
    <w:basedOn w:val="DefaultParagraphFont"/>
    <w:link w:val="Heading2"/>
    <w:uiPriority w:val="2"/>
    <w:rsid w:val="00305FA9"/>
    <w:rPr>
      <w:rFonts w:ascii="Georgia" w:eastAsiaTheme="majorEastAsia" w:hAnsi="Georgia" w:cstheme="majorBidi"/>
      <w:bCs/>
      <w:color w:val="005A70"/>
      <w:spacing w:val="4"/>
      <w:sz w:val="32"/>
      <w:szCs w:val="26"/>
      <w:lang w:eastAsia="en-AU"/>
    </w:rPr>
  </w:style>
  <w:style w:type="paragraph" w:styleId="NoSpacing">
    <w:name w:val="No Spacing"/>
    <w:basedOn w:val="Normal"/>
    <w:link w:val="NoSpacingChar"/>
    <w:uiPriority w:val="1"/>
    <w:qFormat/>
    <w:rsid w:val="004B54CA"/>
    <w:pPr>
      <w:spacing w:after="0" w:line="240" w:lineRule="auto"/>
    </w:pPr>
  </w:style>
  <w:style w:type="character" w:customStyle="1" w:styleId="Heading3Char">
    <w:name w:val="Heading 3 Char"/>
    <w:basedOn w:val="DefaultParagraphFont"/>
    <w:link w:val="Heading3"/>
    <w:uiPriority w:val="9"/>
    <w:rsid w:val="002B3CC6"/>
    <w:rPr>
      <w:rFonts w:ascii="Georgia" w:eastAsiaTheme="majorEastAsia" w:hAnsi="Georgia" w:cstheme="majorBidi"/>
      <w:bCs/>
      <w:spacing w:val="4"/>
      <w:sz w:val="28"/>
      <w:szCs w:val="24"/>
      <w:lang w:eastAsia="en-AU"/>
    </w:rPr>
  </w:style>
  <w:style w:type="character" w:customStyle="1" w:styleId="Heading4Char">
    <w:name w:val="Heading 4 Char"/>
    <w:basedOn w:val="DefaultParagraphFont"/>
    <w:link w:val="Heading4"/>
    <w:uiPriority w:val="9"/>
    <w:rsid w:val="0054713E"/>
    <w:rPr>
      <w:rFonts w:eastAsiaTheme="majorEastAsia" w:cstheme="majorBidi"/>
      <w:b/>
      <w:bCs/>
      <w:iCs/>
      <w:spacing w:val="4"/>
      <w:sz w:val="24"/>
      <w:szCs w:val="24"/>
      <w:lang w:eastAsia="en-AU"/>
    </w:rPr>
  </w:style>
  <w:style w:type="character" w:customStyle="1" w:styleId="Heading5Char">
    <w:name w:val="Heading 5 Char"/>
    <w:basedOn w:val="DefaultParagraphFont"/>
    <w:link w:val="Heading5"/>
    <w:uiPriority w:val="9"/>
    <w:rsid w:val="0054713E"/>
    <w:rPr>
      <w:rFonts w:eastAsiaTheme="majorEastAsia" w:cstheme="majorBidi"/>
      <w:bCs/>
      <w:spacing w:val="4"/>
      <w:sz w:val="24"/>
      <w:szCs w:val="24"/>
      <w:lang w:eastAsia="en-AU"/>
    </w:rPr>
  </w:style>
  <w:style w:type="character" w:customStyle="1" w:styleId="Heading6Char">
    <w:name w:val="Heading 6 Char"/>
    <w:basedOn w:val="DefaultParagraphFont"/>
    <w:link w:val="Heading6"/>
    <w:uiPriority w:val="9"/>
    <w:rsid w:val="0054713E"/>
    <w:rPr>
      <w:rFonts w:eastAsiaTheme="majorEastAsia" w:cstheme="majorBidi"/>
      <w:bCs/>
      <w:iCs/>
      <w:spacing w:val="4"/>
      <w:sz w:val="24"/>
      <w:szCs w:val="24"/>
      <w:lang w:eastAsia="en-AU"/>
    </w:rPr>
  </w:style>
  <w:style w:type="character" w:customStyle="1" w:styleId="Heading7Char">
    <w:name w:val="Heading 7 Char"/>
    <w:basedOn w:val="DefaultParagraphFont"/>
    <w:link w:val="Heading7"/>
    <w:uiPriority w:val="9"/>
    <w:rsid w:val="0054713E"/>
    <w:rPr>
      <w:rFonts w:eastAsiaTheme="majorEastAsia" w:cstheme="majorBidi"/>
      <w:iCs/>
      <w:spacing w:val="4"/>
      <w:sz w:val="24"/>
      <w:szCs w:val="24"/>
      <w:lang w:eastAsia="en-AU"/>
    </w:rPr>
  </w:style>
  <w:style w:type="character" w:customStyle="1" w:styleId="Heading8Char">
    <w:name w:val="Heading 8 Char"/>
    <w:basedOn w:val="DefaultParagraphFont"/>
    <w:link w:val="Heading8"/>
    <w:uiPriority w:val="9"/>
    <w:rsid w:val="004B54CA"/>
    <w:rPr>
      <w:rFonts w:eastAsiaTheme="majorEastAsia" w:cstheme="majorBidi"/>
      <w:spacing w:val="4"/>
      <w:sz w:val="24"/>
      <w:szCs w:val="20"/>
      <w:lang w:eastAsia="en-AU"/>
    </w:rPr>
  </w:style>
  <w:style w:type="character" w:customStyle="1" w:styleId="Heading9Char">
    <w:name w:val="Heading 9 Char"/>
    <w:basedOn w:val="DefaultParagraphFont"/>
    <w:link w:val="Heading9"/>
    <w:uiPriority w:val="9"/>
    <w:rsid w:val="0054713E"/>
    <w:rPr>
      <w:rFonts w:eastAsiaTheme="majorEastAsia" w:cstheme="majorBidi"/>
      <w:iCs/>
      <w:spacing w:val="5"/>
      <w:sz w:val="24"/>
      <w:szCs w:val="20"/>
      <w:lang w:eastAsia="en-AU"/>
    </w:rPr>
  </w:style>
  <w:style w:type="paragraph" w:styleId="Title">
    <w:name w:val="Title"/>
    <w:basedOn w:val="Normal"/>
    <w:next w:val="Normal"/>
    <w:link w:val="TitleChar"/>
    <w:uiPriority w:val="10"/>
    <w:qFormat/>
    <w:rsid w:val="001F512D"/>
    <w:pPr>
      <w:spacing w:before="1440" w:line="240" w:lineRule="auto"/>
      <w:contextualSpacing/>
    </w:pPr>
    <w:rPr>
      <w:rFonts w:ascii="Georgia" w:eastAsiaTheme="majorEastAsia" w:hAnsi="Georgia" w:cstheme="majorBidi"/>
      <w:color w:val="24596E"/>
      <w:spacing w:val="5"/>
      <w:sz w:val="72"/>
      <w:szCs w:val="52"/>
    </w:rPr>
  </w:style>
  <w:style w:type="character" w:customStyle="1" w:styleId="TitleChar">
    <w:name w:val="Title Char"/>
    <w:basedOn w:val="DefaultParagraphFont"/>
    <w:link w:val="Title"/>
    <w:uiPriority w:val="10"/>
    <w:rsid w:val="001F512D"/>
    <w:rPr>
      <w:rFonts w:ascii="Georgia" w:eastAsiaTheme="majorEastAsia" w:hAnsi="Georgia" w:cstheme="majorBidi"/>
      <w:color w:val="24596E"/>
      <w:spacing w:val="5"/>
      <w:sz w:val="72"/>
      <w:szCs w:val="52"/>
      <w:lang w:eastAsia="en-AU"/>
    </w:rPr>
  </w:style>
  <w:style w:type="paragraph" w:styleId="Subtitle">
    <w:name w:val="Subtitle"/>
    <w:basedOn w:val="Normal"/>
    <w:next w:val="Normal"/>
    <w:link w:val="SubtitleChar"/>
    <w:uiPriority w:val="99"/>
    <w:qFormat/>
    <w:rsid w:val="001F512D"/>
    <w:pPr>
      <w:spacing w:before="240" w:after="600" w:line="240" w:lineRule="auto"/>
    </w:pPr>
    <w:rPr>
      <w:rFonts w:ascii="Georgia" w:eastAsiaTheme="majorEastAsia" w:hAnsi="Georgia" w:cstheme="majorBidi"/>
      <w:iCs/>
      <w:spacing w:val="6"/>
      <w:sz w:val="36"/>
    </w:rPr>
  </w:style>
  <w:style w:type="character" w:customStyle="1" w:styleId="SubtitleChar">
    <w:name w:val="Subtitle Char"/>
    <w:basedOn w:val="DefaultParagraphFont"/>
    <w:link w:val="Subtitle"/>
    <w:uiPriority w:val="99"/>
    <w:rsid w:val="001F512D"/>
    <w:rPr>
      <w:rFonts w:ascii="Georgia" w:eastAsiaTheme="majorEastAsia" w:hAnsi="Georgia" w:cstheme="majorBidi"/>
      <w:iCs/>
      <w:spacing w:val="6"/>
      <w:sz w:val="36"/>
      <w:szCs w:val="24"/>
      <w:lang w:eastAsia="en-AU"/>
    </w:rPr>
  </w:style>
  <w:style w:type="character" w:styleId="SubtleEmphasis">
    <w:name w:val="Subtle Emphasis"/>
    <w:uiPriority w:val="19"/>
    <w:qFormat/>
    <w:rsid w:val="004B54CA"/>
    <w:rPr>
      <w:i/>
      <w:iCs/>
    </w:rPr>
  </w:style>
  <w:style w:type="character" w:styleId="Strong">
    <w:name w:val="Strong"/>
    <w:aliases w:val="Bold"/>
    <w:uiPriority w:val="22"/>
    <w:qFormat/>
    <w:rsid w:val="004B54CA"/>
    <w:rPr>
      <w:b/>
      <w:bCs/>
    </w:rPr>
  </w:style>
  <w:style w:type="paragraph" w:styleId="ListParagraph">
    <w:name w:val="List Paragraph"/>
    <w:basedOn w:val="Normal"/>
    <w:uiPriority w:val="34"/>
    <w:qFormat/>
    <w:rsid w:val="004B54CA"/>
    <w:pPr>
      <w:ind w:left="720"/>
      <w:contextualSpacing/>
    </w:pPr>
  </w:style>
  <w:style w:type="character" w:styleId="Emphasis">
    <w:name w:val="Emphasis"/>
    <w:uiPriority w:val="20"/>
    <w:qFormat/>
    <w:rsid w:val="004B54CA"/>
    <w:rPr>
      <w:b/>
      <w:bCs/>
      <w:i/>
      <w:iCs/>
      <w:spacing w:val="10"/>
      <w:bdr w:val="none" w:sz="0" w:space="0" w:color="auto"/>
      <w:shd w:val="clear" w:color="auto" w:fill="auto"/>
    </w:rPr>
  </w:style>
  <w:style w:type="character" w:styleId="IntenseEmphasis">
    <w:name w:val="Intense Emphasis"/>
    <w:uiPriority w:val="21"/>
    <w:qFormat/>
    <w:rsid w:val="004B54CA"/>
    <w:rPr>
      <w:b/>
      <w:bCs/>
    </w:rPr>
  </w:style>
  <w:style w:type="paragraph" w:customStyle="1" w:styleId="Titlepage">
    <w:name w:val="Title page"/>
    <w:basedOn w:val="Title"/>
    <w:qFormat/>
    <w:rsid w:val="001F512D"/>
    <w:pPr>
      <w:spacing w:before="4000"/>
      <w:jc w:val="center"/>
    </w:pPr>
  </w:style>
  <w:style w:type="paragraph" w:styleId="Caption">
    <w:name w:val="caption"/>
    <w:aliases w:val="table title"/>
    <w:basedOn w:val="Normal"/>
    <w:next w:val="Normal"/>
    <w:uiPriority w:val="35"/>
    <w:unhideWhenUsed/>
    <w:rsid w:val="00781EEF"/>
    <w:rPr>
      <w:b/>
      <w:bCs/>
      <w:szCs w:val="18"/>
    </w:rPr>
  </w:style>
  <w:style w:type="paragraph" w:styleId="TOCHeading">
    <w:name w:val="TOC Heading"/>
    <w:basedOn w:val="Heading1"/>
    <w:next w:val="Normal"/>
    <w:uiPriority w:val="39"/>
    <w:unhideWhenUsed/>
    <w:qFormat/>
    <w:rsid w:val="004B54CA"/>
    <w:pPr>
      <w:outlineLvl w:val="9"/>
    </w:pPr>
    <w:rPr>
      <w:lang w:bidi="en-US"/>
    </w:rPr>
  </w:style>
  <w:style w:type="character" w:customStyle="1" w:styleId="NoSpacingChar">
    <w:name w:val="No Spacing Char"/>
    <w:basedOn w:val="DefaultParagraphFont"/>
    <w:link w:val="NoSpacing"/>
    <w:uiPriority w:val="1"/>
    <w:rsid w:val="004B54CA"/>
    <w:rPr>
      <w:rFonts w:ascii="Arial" w:hAnsi="Arial"/>
    </w:rPr>
  </w:style>
  <w:style w:type="paragraph" w:styleId="Header">
    <w:name w:val="header"/>
    <w:basedOn w:val="Normal"/>
    <w:link w:val="HeaderChar"/>
    <w:uiPriority w:val="99"/>
    <w:unhideWhenUsed/>
    <w:rsid w:val="00FC143A"/>
    <w:pPr>
      <w:pBdr>
        <w:bottom w:val="single" w:sz="18" w:space="1" w:color="24596E"/>
      </w:pBdr>
      <w:tabs>
        <w:tab w:val="center" w:pos="4513"/>
        <w:tab w:val="right" w:pos="9026"/>
      </w:tabs>
      <w:spacing w:before="600" w:after="720" w:line="240" w:lineRule="auto"/>
    </w:pPr>
    <w:rPr>
      <w:rFonts w:ascii="Georgia" w:hAnsi="Georgia"/>
      <w:color w:val="24596E"/>
    </w:rPr>
  </w:style>
  <w:style w:type="character" w:customStyle="1" w:styleId="HeaderChar">
    <w:name w:val="Header Char"/>
    <w:basedOn w:val="DefaultParagraphFont"/>
    <w:link w:val="Header"/>
    <w:uiPriority w:val="99"/>
    <w:rsid w:val="00FC143A"/>
    <w:rPr>
      <w:rFonts w:ascii="Georgia" w:eastAsia="Times New Roman" w:hAnsi="Georgia" w:cs="Times New Roman"/>
      <w:color w:val="24596E"/>
      <w:sz w:val="20"/>
      <w:szCs w:val="24"/>
      <w:lang w:eastAsia="en-AU"/>
    </w:rPr>
  </w:style>
  <w:style w:type="paragraph" w:styleId="Footer">
    <w:name w:val="footer"/>
    <w:basedOn w:val="Normal"/>
    <w:link w:val="FooterChar"/>
    <w:uiPriority w:val="99"/>
    <w:unhideWhenUsed/>
    <w:rsid w:val="008F30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3023"/>
    <w:rPr>
      <w:rFonts w:ascii="Arial" w:hAnsi="Arial"/>
    </w:rPr>
  </w:style>
  <w:style w:type="paragraph" w:styleId="BalloonText">
    <w:name w:val="Balloon Text"/>
    <w:basedOn w:val="Normal"/>
    <w:link w:val="BalloonTextChar"/>
    <w:uiPriority w:val="99"/>
    <w:semiHidden/>
    <w:unhideWhenUsed/>
    <w:rsid w:val="008F30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3023"/>
    <w:rPr>
      <w:rFonts w:ascii="Tahoma" w:hAnsi="Tahoma" w:cs="Tahoma"/>
      <w:sz w:val="16"/>
      <w:szCs w:val="16"/>
    </w:rPr>
  </w:style>
  <w:style w:type="paragraph" w:styleId="ListBullet">
    <w:name w:val="List Bullet"/>
    <w:basedOn w:val="Normal"/>
    <w:uiPriority w:val="99"/>
    <w:qFormat/>
    <w:rsid w:val="0050273B"/>
    <w:pPr>
      <w:numPr>
        <w:numId w:val="1"/>
      </w:numPr>
      <w:tabs>
        <w:tab w:val="clear" w:pos="360"/>
        <w:tab w:val="left" w:pos="170"/>
      </w:tabs>
      <w:spacing w:before="60" w:after="120"/>
      <w:ind w:left="170" w:hanging="170"/>
    </w:pPr>
  </w:style>
  <w:style w:type="paragraph" w:customStyle="1" w:styleId="Pullouttext">
    <w:name w:val="Pullout text"/>
    <w:next w:val="Normal"/>
    <w:link w:val="PullouttextChar"/>
    <w:uiPriority w:val="3"/>
    <w:qFormat/>
    <w:rsid w:val="001F512D"/>
    <w:pPr>
      <w:spacing w:before="120" w:after="120" w:line="280" w:lineRule="atLeast"/>
      <w:ind w:left="397"/>
      <w:contextualSpacing/>
    </w:pPr>
    <w:rPr>
      <w:rFonts w:ascii="Georgia" w:eastAsia="Times New Roman" w:hAnsi="Georgia" w:cs="Arial"/>
      <w:bCs/>
      <w:iCs/>
      <w:color w:val="24596E"/>
      <w:sz w:val="24"/>
      <w:szCs w:val="28"/>
      <w:lang w:eastAsia="en-AU"/>
    </w:rPr>
  </w:style>
  <w:style w:type="character" w:customStyle="1" w:styleId="PullouttextChar">
    <w:name w:val="Pullout text Char"/>
    <w:basedOn w:val="Heading2Char"/>
    <w:link w:val="Pullouttext"/>
    <w:uiPriority w:val="3"/>
    <w:rsid w:val="001F512D"/>
    <w:rPr>
      <w:rFonts w:ascii="Georgia" w:eastAsia="Times New Roman" w:hAnsi="Georgia" w:cs="Arial"/>
      <w:bCs/>
      <w:iCs/>
      <w:color w:val="24596E"/>
      <w:spacing w:val="4"/>
      <w:sz w:val="24"/>
      <w:szCs w:val="28"/>
      <w:lang w:eastAsia="en-AU"/>
    </w:rPr>
  </w:style>
  <w:style w:type="character" w:styleId="Hyperlink">
    <w:name w:val="Hyperlink"/>
    <w:basedOn w:val="DefaultParagraphFont"/>
    <w:uiPriority w:val="99"/>
    <w:rsid w:val="00D22A8A"/>
    <w:rPr>
      <w:rFonts w:ascii="Arial" w:hAnsi="Arial"/>
      <w:b w:val="0"/>
      <w:color w:val="0000FF"/>
      <w:sz w:val="22"/>
      <w:u w:val="single"/>
    </w:rPr>
  </w:style>
  <w:style w:type="paragraph" w:styleId="NormalWeb">
    <w:name w:val="Normal (Web)"/>
    <w:basedOn w:val="Normal"/>
    <w:uiPriority w:val="99"/>
    <w:unhideWhenUsed/>
    <w:rsid w:val="00876CA6"/>
    <w:pPr>
      <w:spacing w:before="100" w:beforeAutospacing="1" w:after="100" w:afterAutospacing="1" w:line="240" w:lineRule="auto"/>
    </w:pPr>
    <w:rPr>
      <w:rFonts w:ascii="Times New Roman" w:hAnsi="Times New Roman"/>
    </w:rPr>
  </w:style>
  <w:style w:type="paragraph" w:styleId="TOC1">
    <w:name w:val="toc 1"/>
    <w:basedOn w:val="Normal"/>
    <w:next w:val="Normal"/>
    <w:autoRedefine/>
    <w:uiPriority w:val="39"/>
    <w:unhideWhenUsed/>
    <w:rsid w:val="00876CA6"/>
    <w:pPr>
      <w:spacing w:after="100"/>
    </w:pPr>
  </w:style>
  <w:style w:type="paragraph" w:styleId="TOC2">
    <w:name w:val="toc 2"/>
    <w:basedOn w:val="Normal"/>
    <w:next w:val="Normal"/>
    <w:autoRedefine/>
    <w:uiPriority w:val="39"/>
    <w:unhideWhenUsed/>
    <w:rsid w:val="00876CA6"/>
    <w:pPr>
      <w:spacing w:after="100"/>
      <w:ind w:left="200"/>
    </w:pPr>
  </w:style>
  <w:style w:type="paragraph" w:styleId="TOC3">
    <w:name w:val="toc 3"/>
    <w:basedOn w:val="Normal"/>
    <w:next w:val="Normal"/>
    <w:autoRedefine/>
    <w:uiPriority w:val="39"/>
    <w:unhideWhenUsed/>
    <w:rsid w:val="00876CA6"/>
    <w:pPr>
      <w:spacing w:after="100"/>
      <w:ind w:left="400"/>
    </w:pPr>
  </w:style>
  <w:style w:type="paragraph" w:customStyle="1" w:styleId="Smalltext">
    <w:name w:val="Small text"/>
    <w:basedOn w:val="Normal"/>
    <w:rsid w:val="0054713E"/>
    <w:pPr>
      <w:spacing w:before="480" w:after="120" w:line="240" w:lineRule="auto"/>
    </w:pPr>
    <w:rPr>
      <w:sz w:val="12"/>
      <w:szCs w:val="16"/>
      <w:lang w:val="en-US"/>
    </w:rPr>
  </w:style>
  <w:style w:type="table" w:customStyle="1" w:styleId="DSSDatatablestyle">
    <w:name w:val="DSS Data table style"/>
    <w:basedOn w:val="TableNormal"/>
    <w:uiPriority w:val="99"/>
    <w:rsid w:val="001F512D"/>
    <w:pPr>
      <w:spacing w:after="0" w:line="240" w:lineRule="auto"/>
    </w:pPr>
    <w:rPr>
      <w:rFonts w:ascii="Arial" w:hAnsi="Arial"/>
      <w:sz w:val="24"/>
    </w:rPr>
    <w:tblPr>
      <w:tblStyleRowBandSize w:val="1"/>
      <w:tblInd w:w="113" w:type="dxa"/>
    </w:tblPr>
    <w:tblStylePr w:type="firstRow">
      <w:rPr>
        <w:rFonts w:ascii="Arial" w:hAnsi="Arial"/>
        <w:b/>
        <w:color w:val="FFFFFF" w:themeColor="background1"/>
        <w:sz w:val="24"/>
      </w:rPr>
      <w:tblPr/>
      <w:tcPr>
        <w:shd w:val="clear" w:color="auto" w:fill="005A70"/>
      </w:tcPr>
    </w:tblStylePr>
    <w:tblStylePr w:type="lastRow">
      <w:rPr>
        <w:rFonts w:ascii="Arial" w:hAnsi="Arial"/>
        <w:b/>
        <w:sz w:val="22"/>
      </w:rPr>
      <w:tblPr/>
      <w:tcPr>
        <w:tcBorders>
          <w:bottom w:val="single" w:sz="8" w:space="0" w:color="auto"/>
        </w:tcBorders>
      </w:tcPr>
    </w:tblStylePr>
    <w:tblStylePr w:type="band2Horz">
      <w:rPr>
        <w:rFonts w:ascii="Arial" w:hAnsi="Arial"/>
        <w:sz w:val="22"/>
      </w:rPr>
      <w:tblPr/>
      <w:tcPr>
        <w:shd w:val="clear" w:color="auto" w:fill="F5F5F5"/>
      </w:tcPr>
    </w:tblStylePr>
  </w:style>
  <w:style w:type="table" w:customStyle="1" w:styleId="DSSTableStyleB">
    <w:name w:val="DSS Table Style B"/>
    <w:basedOn w:val="TableNormal"/>
    <w:uiPriority w:val="99"/>
    <w:rsid w:val="009B66B3"/>
    <w:pPr>
      <w:spacing w:after="0" w:line="240" w:lineRule="auto"/>
    </w:pPr>
    <w:rPr>
      <w:rFonts w:ascii="Arial" w:hAnsi="Arial"/>
      <w:sz w:val="24"/>
    </w:rPr>
    <w:tblPr>
      <w:tblStyleRowBandSize w:val="1"/>
      <w:tblInd w:w="113" w:type="dxa"/>
    </w:tblPr>
    <w:tblStylePr w:type="firstRow">
      <w:pPr>
        <w:jc w:val="left"/>
      </w:pPr>
      <w:rPr>
        <w:rFonts w:ascii="Arial" w:hAnsi="Arial"/>
        <w:b/>
        <w:sz w:val="22"/>
      </w:rPr>
      <w:tblPr/>
      <w:tcPr>
        <w:shd w:val="clear" w:color="auto" w:fill="B1E4E3"/>
      </w:tcPr>
    </w:tblStylePr>
    <w:tblStylePr w:type="lastRow">
      <w:rPr>
        <w:rFonts w:ascii="Arial" w:hAnsi="Arial"/>
        <w:b/>
        <w:sz w:val="22"/>
      </w:rPr>
      <w:tblPr/>
      <w:tcPr>
        <w:tcBorders>
          <w:top w:val="single" w:sz="4" w:space="0" w:color="auto"/>
          <w:bottom w:val="single" w:sz="4" w:space="0" w:color="auto"/>
        </w:tcBorders>
        <w:shd w:val="clear" w:color="auto" w:fill="F2F2F2" w:themeFill="background1" w:themeFillShade="F2"/>
      </w:tcPr>
    </w:tblStylePr>
  </w:style>
  <w:style w:type="table" w:styleId="TableGrid">
    <w:name w:val="Table Grid"/>
    <w:basedOn w:val="TableNormal"/>
    <w:uiPriority w:val="59"/>
    <w:rsid w:val="00781E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0273B"/>
    <w:rPr>
      <w:color w:val="000000" w:themeColor="followedHyperlink"/>
      <w:u w:val="single"/>
    </w:rPr>
  </w:style>
  <w:style w:type="character" w:styleId="CommentReference">
    <w:name w:val="annotation reference"/>
    <w:basedOn w:val="DefaultParagraphFont"/>
    <w:uiPriority w:val="99"/>
    <w:semiHidden/>
    <w:unhideWhenUsed/>
    <w:rsid w:val="00011964"/>
    <w:rPr>
      <w:sz w:val="16"/>
      <w:szCs w:val="16"/>
    </w:rPr>
  </w:style>
  <w:style w:type="paragraph" w:styleId="CommentText">
    <w:name w:val="annotation text"/>
    <w:basedOn w:val="Normal"/>
    <w:link w:val="CommentTextChar"/>
    <w:uiPriority w:val="99"/>
    <w:semiHidden/>
    <w:unhideWhenUsed/>
    <w:rsid w:val="00011964"/>
    <w:pPr>
      <w:spacing w:before="0" w:after="240" w:line="240" w:lineRule="auto"/>
    </w:pPr>
    <w:rPr>
      <w:rFonts w:ascii="Segoe UI" w:eastAsia="Calibri" w:hAnsi="Segoe UI"/>
      <w:spacing w:val="0"/>
      <w:sz w:val="20"/>
      <w:szCs w:val="20"/>
      <w:lang w:eastAsia="en-US"/>
    </w:rPr>
  </w:style>
  <w:style w:type="character" w:customStyle="1" w:styleId="CommentTextChar">
    <w:name w:val="Comment Text Char"/>
    <w:basedOn w:val="DefaultParagraphFont"/>
    <w:link w:val="CommentText"/>
    <w:uiPriority w:val="99"/>
    <w:semiHidden/>
    <w:rsid w:val="00011964"/>
    <w:rPr>
      <w:rFonts w:ascii="Segoe UI" w:eastAsia="Calibri" w:hAnsi="Segoe UI" w:cs="Times New Roman"/>
      <w:sz w:val="20"/>
      <w:szCs w:val="20"/>
    </w:rPr>
  </w:style>
  <w:style w:type="paragraph" w:styleId="CommentSubject">
    <w:name w:val="annotation subject"/>
    <w:basedOn w:val="CommentText"/>
    <w:next w:val="CommentText"/>
    <w:link w:val="CommentSubjectChar"/>
    <w:uiPriority w:val="99"/>
    <w:semiHidden/>
    <w:unhideWhenUsed/>
    <w:rsid w:val="00F56A00"/>
    <w:pPr>
      <w:spacing w:before="120" w:after="180"/>
    </w:pPr>
    <w:rPr>
      <w:rFonts w:ascii="Arial" w:eastAsia="Times New Roman" w:hAnsi="Arial"/>
      <w:b/>
      <w:bCs/>
      <w:spacing w:val="4"/>
      <w:lang w:eastAsia="en-AU"/>
    </w:rPr>
  </w:style>
  <w:style w:type="character" w:customStyle="1" w:styleId="CommentSubjectChar">
    <w:name w:val="Comment Subject Char"/>
    <w:basedOn w:val="CommentTextChar"/>
    <w:link w:val="CommentSubject"/>
    <w:uiPriority w:val="99"/>
    <w:semiHidden/>
    <w:rsid w:val="00F56A00"/>
    <w:rPr>
      <w:rFonts w:ascii="Arial" w:eastAsia="Times New Roman" w:hAnsi="Arial" w:cs="Times New Roman"/>
      <w:b/>
      <w:bCs/>
      <w:spacing w:val="4"/>
      <w:sz w:val="20"/>
      <w:szCs w:val="20"/>
      <w:lang w:eastAsia="en-AU"/>
    </w:rPr>
  </w:style>
  <w:style w:type="paragraph" w:customStyle="1" w:styleId="boxnumbers">
    <w:name w:val="box numbers"/>
    <w:basedOn w:val="Normal"/>
    <w:qFormat/>
    <w:rsid w:val="00DE7A10"/>
    <w:pPr>
      <w:numPr>
        <w:numId w:val="17"/>
      </w:numPr>
      <w:shd w:val="clear" w:color="auto" w:fill="D6F6FF" w:themeFill="accent1" w:themeFillTint="1A"/>
      <w:spacing w:before="0" w:after="0" w:line="240" w:lineRule="auto"/>
    </w:pPr>
    <w:rPr>
      <w:rFonts w:ascii="Segoe UI" w:eastAsia="Calibri" w:hAnsi="Segoe UI"/>
      <w:spacing w:val="0"/>
      <w:sz w:val="20"/>
      <w:szCs w:val="22"/>
      <w:lang w:eastAsia="en-US"/>
    </w:rPr>
  </w:style>
  <w:style w:type="character" w:styleId="BookTitle">
    <w:name w:val="Book Title"/>
    <w:uiPriority w:val="33"/>
    <w:qFormat/>
    <w:rsid w:val="00616D28"/>
    <w:rPr>
      <w:i/>
      <w:iCs/>
      <w:smallCaps/>
      <w:spacing w:val="5"/>
    </w:rPr>
  </w:style>
  <w:style w:type="paragraph" w:customStyle="1" w:styleId="Listdashlevel2">
    <w:name w:val="List dash (level 2)"/>
    <w:basedOn w:val="Normal"/>
    <w:qFormat/>
    <w:rsid w:val="00D90B05"/>
    <w:pPr>
      <w:numPr>
        <w:numId w:val="60"/>
      </w:numPr>
      <w:spacing w:before="0" w:after="0" w:line="240" w:lineRule="auto"/>
    </w:pPr>
    <w:rPr>
      <w:rFonts w:ascii="Segoe UI" w:eastAsia="Calibri" w:hAnsi="Segoe UI"/>
      <w:spacing w:val="0"/>
      <w:sz w:val="22"/>
      <w:szCs w:val="22"/>
      <w:lang w:eastAsia="en-US"/>
    </w:rPr>
  </w:style>
  <w:style w:type="numbering" w:customStyle="1" w:styleId="Bullets">
    <w:name w:val="Bullets"/>
    <w:rsid w:val="00562237"/>
    <w:pPr>
      <w:numPr>
        <w:numId w:val="38"/>
      </w:numPr>
    </w:pPr>
  </w:style>
  <w:style w:type="paragraph" w:customStyle="1" w:styleId="acthead5">
    <w:name w:val="acthead5"/>
    <w:basedOn w:val="Normal"/>
    <w:rsid w:val="00607D23"/>
    <w:pPr>
      <w:spacing w:before="100" w:beforeAutospacing="1" w:after="100" w:afterAutospacing="1" w:line="240" w:lineRule="auto"/>
    </w:pPr>
    <w:rPr>
      <w:rFonts w:ascii="Times New Roman" w:hAnsi="Times New Roman"/>
      <w:spacing w:val="0"/>
    </w:rPr>
  </w:style>
  <w:style w:type="paragraph" w:customStyle="1" w:styleId="subsection">
    <w:name w:val="subsection"/>
    <w:basedOn w:val="Normal"/>
    <w:rsid w:val="00607D23"/>
    <w:pPr>
      <w:spacing w:before="100" w:beforeAutospacing="1" w:after="100" w:afterAutospacing="1" w:line="240" w:lineRule="auto"/>
    </w:pPr>
    <w:rPr>
      <w:rFonts w:ascii="Times New Roman" w:hAnsi="Times New Roman"/>
      <w:spacing w:val="0"/>
    </w:rPr>
  </w:style>
  <w:style w:type="paragraph" w:customStyle="1" w:styleId="paragraph">
    <w:name w:val="paragraph"/>
    <w:basedOn w:val="Normal"/>
    <w:rsid w:val="00607D23"/>
    <w:pPr>
      <w:spacing w:before="100" w:beforeAutospacing="1" w:after="100" w:afterAutospacing="1" w:line="240" w:lineRule="auto"/>
    </w:pPr>
    <w:rPr>
      <w:rFonts w:ascii="Times New Roman" w:hAnsi="Times New Roman"/>
      <w:spacing w:val="0"/>
    </w:rPr>
  </w:style>
  <w:style w:type="character" w:customStyle="1" w:styleId="charsectno">
    <w:name w:val="charsectno"/>
    <w:basedOn w:val="DefaultParagraphFont"/>
    <w:rsid w:val="00607D23"/>
  </w:style>
  <w:style w:type="paragraph" w:customStyle="1" w:styleId="paragraphsub">
    <w:name w:val="paragraphsub"/>
    <w:basedOn w:val="Normal"/>
    <w:rsid w:val="00607D23"/>
    <w:pPr>
      <w:spacing w:before="100" w:beforeAutospacing="1" w:after="100" w:afterAutospacing="1" w:line="240" w:lineRule="auto"/>
    </w:pPr>
    <w:rPr>
      <w:rFonts w:ascii="Times New Roman" w:hAnsi="Times New Roman"/>
      <w:spacing w:val="0"/>
    </w:rPr>
  </w:style>
  <w:style w:type="character" w:customStyle="1" w:styleId="tgc">
    <w:name w:val="_tgc"/>
    <w:basedOn w:val="DefaultParagraphFont"/>
    <w:rsid w:val="00640F2E"/>
  </w:style>
  <w:style w:type="paragraph" w:customStyle="1" w:styleId="Numbered">
    <w:name w:val="Numbered"/>
    <w:basedOn w:val="Header"/>
    <w:rsid w:val="000B4F4F"/>
    <w:pPr>
      <w:pBdr>
        <w:bottom w:val="none" w:sz="0" w:space="0" w:color="auto"/>
      </w:pBdr>
      <w:tabs>
        <w:tab w:val="clear" w:pos="4513"/>
        <w:tab w:val="clear" w:pos="9026"/>
      </w:tabs>
      <w:spacing w:before="0" w:after="240"/>
    </w:pPr>
    <w:rPr>
      <w:rFonts w:ascii="Times New Roman" w:hAnsi="Times New Roman"/>
      <w:color w:val="auto"/>
      <w:spacing w:val="0"/>
      <w:szCs w:val="20"/>
      <w:lang w:val="en-US" w:eastAsia="en-US"/>
    </w:rPr>
  </w:style>
  <w:style w:type="paragraph" w:styleId="FootnoteText">
    <w:name w:val="footnote text"/>
    <w:basedOn w:val="Normal"/>
    <w:link w:val="FootnoteTextChar"/>
    <w:uiPriority w:val="99"/>
    <w:unhideWhenUsed/>
    <w:rsid w:val="00F81336"/>
    <w:pPr>
      <w:spacing w:before="0" w:after="0" w:line="240" w:lineRule="auto"/>
    </w:pPr>
    <w:rPr>
      <w:sz w:val="20"/>
      <w:szCs w:val="20"/>
    </w:rPr>
  </w:style>
  <w:style w:type="character" w:customStyle="1" w:styleId="FootnoteTextChar">
    <w:name w:val="Footnote Text Char"/>
    <w:basedOn w:val="DefaultParagraphFont"/>
    <w:link w:val="FootnoteText"/>
    <w:uiPriority w:val="99"/>
    <w:rsid w:val="00F81336"/>
    <w:rPr>
      <w:rFonts w:ascii="Arial" w:eastAsia="Times New Roman" w:hAnsi="Arial" w:cs="Times New Roman"/>
      <w:spacing w:val="4"/>
      <w:sz w:val="20"/>
      <w:szCs w:val="20"/>
      <w:lang w:eastAsia="en-AU"/>
    </w:rPr>
  </w:style>
  <w:style w:type="character" w:styleId="FootnoteReference">
    <w:name w:val="footnote reference"/>
    <w:basedOn w:val="DefaultParagraphFont"/>
    <w:uiPriority w:val="99"/>
    <w:semiHidden/>
    <w:unhideWhenUsed/>
    <w:rsid w:val="00F81336"/>
    <w:rPr>
      <w:vertAlign w:val="superscript"/>
    </w:rPr>
  </w:style>
  <w:style w:type="paragraph" w:styleId="Revision">
    <w:name w:val="Revision"/>
    <w:hidden/>
    <w:uiPriority w:val="99"/>
    <w:semiHidden/>
    <w:rsid w:val="005846FF"/>
    <w:pPr>
      <w:spacing w:after="0" w:line="240" w:lineRule="auto"/>
    </w:pPr>
    <w:rPr>
      <w:rFonts w:eastAsia="Times New Roman" w:cstheme="minorHAnsi"/>
      <w:spacing w:val="4"/>
      <w:sz w:val="24"/>
      <w:szCs w:val="24"/>
      <w:lang w:eastAsia="en-AU"/>
    </w:rPr>
  </w:style>
  <w:style w:type="character" w:styleId="LineNumber">
    <w:name w:val="line number"/>
    <w:basedOn w:val="DefaultParagraphFont"/>
    <w:uiPriority w:val="99"/>
    <w:semiHidden/>
    <w:unhideWhenUsed/>
    <w:rsid w:val="00BA7B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287A"/>
    <w:pPr>
      <w:spacing w:before="120" w:after="180"/>
      <w:ind w:left="360"/>
    </w:pPr>
    <w:rPr>
      <w:rFonts w:eastAsia="Times New Roman" w:cstheme="minorHAnsi"/>
      <w:spacing w:val="4"/>
      <w:sz w:val="24"/>
      <w:szCs w:val="24"/>
      <w:lang w:eastAsia="en-AU"/>
    </w:rPr>
  </w:style>
  <w:style w:type="paragraph" w:styleId="Heading1">
    <w:name w:val="heading 1"/>
    <w:basedOn w:val="Normal"/>
    <w:next w:val="Normal"/>
    <w:link w:val="Heading1Char"/>
    <w:uiPriority w:val="2"/>
    <w:qFormat/>
    <w:rsid w:val="00305FA9"/>
    <w:pPr>
      <w:numPr>
        <w:numId w:val="58"/>
      </w:numPr>
      <w:spacing w:before="360" w:after="120" w:line="240" w:lineRule="auto"/>
      <w:contextualSpacing/>
      <w:outlineLvl w:val="0"/>
    </w:pPr>
    <w:rPr>
      <w:rFonts w:ascii="Georgia" w:eastAsiaTheme="majorEastAsia" w:hAnsi="Georgia" w:cstheme="majorBidi"/>
      <w:bCs/>
      <w:color w:val="24596E"/>
      <w:sz w:val="36"/>
      <w:szCs w:val="28"/>
    </w:rPr>
  </w:style>
  <w:style w:type="paragraph" w:styleId="Heading2">
    <w:name w:val="heading 2"/>
    <w:basedOn w:val="Normal"/>
    <w:next w:val="Normal"/>
    <w:link w:val="Heading2Char"/>
    <w:uiPriority w:val="2"/>
    <w:unhideWhenUsed/>
    <w:qFormat/>
    <w:rsid w:val="00305FA9"/>
    <w:pPr>
      <w:numPr>
        <w:ilvl w:val="1"/>
        <w:numId w:val="58"/>
      </w:numPr>
      <w:spacing w:before="240" w:after="120" w:line="240" w:lineRule="auto"/>
      <w:outlineLvl w:val="1"/>
    </w:pPr>
    <w:rPr>
      <w:rFonts w:ascii="Georgia" w:eastAsiaTheme="majorEastAsia" w:hAnsi="Georgia" w:cstheme="majorBidi"/>
      <w:bCs/>
      <w:color w:val="005A70"/>
      <w:sz w:val="32"/>
      <w:szCs w:val="26"/>
    </w:rPr>
  </w:style>
  <w:style w:type="paragraph" w:styleId="Heading3">
    <w:name w:val="heading 3"/>
    <w:basedOn w:val="Normal"/>
    <w:next w:val="Normal"/>
    <w:link w:val="Heading3Char"/>
    <w:uiPriority w:val="9"/>
    <w:unhideWhenUsed/>
    <w:qFormat/>
    <w:rsid w:val="002B3CC6"/>
    <w:pPr>
      <w:numPr>
        <w:ilvl w:val="2"/>
        <w:numId w:val="58"/>
      </w:numPr>
      <w:spacing w:before="200" w:after="0" w:line="271" w:lineRule="auto"/>
      <w:outlineLvl w:val="2"/>
    </w:pPr>
    <w:rPr>
      <w:rFonts w:ascii="Georgia" w:eastAsiaTheme="majorEastAsia" w:hAnsi="Georgia" w:cstheme="majorBidi"/>
      <w:bCs/>
      <w:sz w:val="28"/>
    </w:rPr>
  </w:style>
  <w:style w:type="paragraph" w:styleId="Heading4">
    <w:name w:val="heading 4"/>
    <w:basedOn w:val="Normal"/>
    <w:next w:val="Normal"/>
    <w:link w:val="Heading4Char"/>
    <w:uiPriority w:val="9"/>
    <w:unhideWhenUsed/>
    <w:qFormat/>
    <w:rsid w:val="0054713E"/>
    <w:pPr>
      <w:numPr>
        <w:ilvl w:val="3"/>
        <w:numId w:val="58"/>
      </w:numPr>
      <w:spacing w:before="200" w:after="0"/>
      <w:outlineLvl w:val="3"/>
    </w:pPr>
    <w:rPr>
      <w:rFonts w:eastAsiaTheme="majorEastAsia" w:cstheme="majorBidi"/>
      <w:b/>
      <w:bCs/>
      <w:iCs/>
    </w:rPr>
  </w:style>
  <w:style w:type="paragraph" w:styleId="Heading5">
    <w:name w:val="heading 5"/>
    <w:basedOn w:val="Normal"/>
    <w:next w:val="Normal"/>
    <w:link w:val="Heading5Char"/>
    <w:uiPriority w:val="9"/>
    <w:unhideWhenUsed/>
    <w:qFormat/>
    <w:rsid w:val="0054713E"/>
    <w:pPr>
      <w:numPr>
        <w:ilvl w:val="4"/>
        <w:numId w:val="58"/>
      </w:numPr>
      <w:spacing w:before="200" w:after="0"/>
      <w:outlineLvl w:val="4"/>
    </w:pPr>
    <w:rPr>
      <w:rFonts w:eastAsiaTheme="majorEastAsia" w:cstheme="majorBidi"/>
      <w:bCs/>
    </w:rPr>
  </w:style>
  <w:style w:type="paragraph" w:styleId="Heading6">
    <w:name w:val="heading 6"/>
    <w:basedOn w:val="Normal"/>
    <w:next w:val="Normal"/>
    <w:link w:val="Heading6Char"/>
    <w:uiPriority w:val="9"/>
    <w:unhideWhenUsed/>
    <w:qFormat/>
    <w:rsid w:val="0054713E"/>
    <w:pPr>
      <w:numPr>
        <w:ilvl w:val="5"/>
        <w:numId w:val="58"/>
      </w:numPr>
      <w:spacing w:after="0" w:line="271" w:lineRule="auto"/>
      <w:outlineLvl w:val="5"/>
    </w:pPr>
    <w:rPr>
      <w:rFonts w:eastAsiaTheme="majorEastAsia" w:cstheme="majorBidi"/>
      <w:bCs/>
      <w:iCs/>
    </w:rPr>
  </w:style>
  <w:style w:type="paragraph" w:styleId="Heading7">
    <w:name w:val="heading 7"/>
    <w:basedOn w:val="Normal"/>
    <w:next w:val="Normal"/>
    <w:link w:val="Heading7Char"/>
    <w:uiPriority w:val="9"/>
    <w:unhideWhenUsed/>
    <w:qFormat/>
    <w:rsid w:val="0054713E"/>
    <w:pPr>
      <w:numPr>
        <w:ilvl w:val="6"/>
        <w:numId w:val="58"/>
      </w:numPr>
      <w:spacing w:after="0"/>
      <w:outlineLvl w:val="6"/>
    </w:pPr>
    <w:rPr>
      <w:rFonts w:eastAsiaTheme="majorEastAsia" w:cstheme="majorBidi"/>
      <w:iCs/>
    </w:rPr>
  </w:style>
  <w:style w:type="paragraph" w:styleId="Heading8">
    <w:name w:val="heading 8"/>
    <w:basedOn w:val="Normal"/>
    <w:next w:val="Normal"/>
    <w:link w:val="Heading8Char"/>
    <w:uiPriority w:val="9"/>
    <w:unhideWhenUsed/>
    <w:qFormat/>
    <w:rsid w:val="004B54CA"/>
    <w:pPr>
      <w:numPr>
        <w:ilvl w:val="7"/>
        <w:numId w:val="58"/>
      </w:numPr>
      <w:spacing w:after="0"/>
      <w:outlineLvl w:val="7"/>
    </w:pPr>
    <w:rPr>
      <w:rFonts w:eastAsiaTheme="majorEastAsia" w:cstheme="majorBidi"/>
      <w:szCs w:val="20"/>
    </w:rPr>
  </w:style>
  <w:style w:type="paragraph" w:styleId="Heading9">
    <w:name w:val="heading 9"/>
    <w:basedOn w:val="Normal"/>
    <w:next w:val="Normal"/>
    <w:link w:val="Heading9Char"/>
    <w:uiPriority w:val="9"/>
    <w:unhideWhenUsed/>
    <w:qFormat/>
    <w:rsid w:val="0054713E"/>
    <w:pPr>
      <w:numPr>
        <w:ilvl w:val="8"/>
        <w:numId w:val="58"/>
      </w:numPr>
      <w:spacing w:after="0"/>
      <w:outlineLvl w:val="8"/>
    </w:pPr>
    <w:rPr>
      <w:rFonts w:eastAsiaTheme="majorEastAsia" w:cstheme="majorBid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305FA9"/>
    <w:rPr>
      <w:rFonts w:ascii="Georgia" w:eastAsiaTheme="majorEastAsia" w:hAnsi="Georgia" w:cstheme="majorBidi"/>
      <w:bCs/>
      <w:color w:val="24596E"/>
      <w:spacing w:val="4"/>
      <w:sz w:val="36"/>
      <w:szCs w:val="28"/>
      <w:lang w:eastAsia="en-AU"/>
    </w:rPr>
  </w:style>
  <w:style w:type="character" w:customStyle="1" w:styleId="Heading2Char">
    <w:name w:val="Heading 2 Char"/>
    <w:basedOn w:val="DefaultParagraphFont"/>
    <w:link w:val="Heading2"/>
    <w:uiPriority w:val="2"/>
    <w:rsid w:val="00305FA9"/>
    <w:rPr>
      <w:rFonts w:ascii="Georgia" w:eastAsiaTheme="majorEastAsia" w:hAnsi="Georgia" w:cstheme="majorBidi"/>
      <w:bCs/>
      <w:color w:val="005A70"/>
      <w:spacing w:val="4"/>
      <w:sz w:val="32"/>
      <w:szCs w:val="26"/>
      <w:lang w:eastAsia="en-AU"/>
    </w:rPr>
  </w:style>
  <w:style w:type="paragraph" w:styleId="NoSpacing">
    <w:name w:val="No Spacing"/>
    <w:basedOn w:val="Normal"/>
    <w:link w:val="NoSpacingChar"/>
    <w:uiPriority w:val="1"/>
    <w:qFormat/>
    <w:rsid w:val="004B54CA"/>
    <w:pPr>
      <w:spacing w:after="0" w:line="240" w:lineRule="auto"/>
    </w:pPr>
  </w:style>
  <w:style w:type="character" w:customStyle="1" w:styleId="Heading3Char">
    <w:name w:val="Heading 3 Char"/>
    <w:basedOn w:val="DefaultParagraphFont"/>
    <w:link w:val="Heading3"/>
    <w:uiPriority w:val="9"/>
    <w:rsid w:val="002B3CC6"/>
    <w:rPr>
      <w:rFonts w:ascii="Georgia" w:eastAsiaTheme="majorEastAsia" w:hAnsi="Georgia" w:cstheme="majorBidi"/>
      <w:bCs/>
      <w:spacing w:val="4"/>
      <w:sz w:val="28"/>
      <w:szCs w:val="24"/>
      <w:lang w:eastAsia="en-AU"/>
    </w:rPr>
  </w:style>
  <w:style w:type="character" w:customStyle="1" w:styleId="Heading4Char">
    <w:name w:val="Heading 4 Char"/>
    <w:basedOn w:val="DefaultParagraphFont"/>
    <w:link w:val="Heading4"/>
    <w:uiPriority w:val="9"/>
    <w:rsid w:val="0054713E"/>
    <w:rPr>
      <w:rFonts w:eastAsiaTheme="majorEastAsia" w:cstheme="majorBidi"/>
      <w:b/>
      <w:bCs/>
      <w:iCs/>
      <w:spacing w:val="4"/>
      <w:sz w:val="24"/>
      <w:szCs w:val="24"/>
      <w:lang w:eastAsia="en-AU"/>
    </w:rPr>
  </w:style>
  <w:style w:type="character" w:customStyle="1" w:styleId="Heading5Char">
    <w:name w:val="Heading 5 Char"/>
    <w:basedOn w:val="DefaultParagraphFont"/>
    <w:link w:val="Heading5"/>
    <w:uiPriority w:val="9"/>
    <w:rsid w:val="0054713E"/>
    <w:rPr>
      <w:rFonts w:eastAsiaTheme="majorEastAsia" w:cstheme="majorBidi"/>
      <w:bCs/>
      <w:spacing w:val="4"/>
      <w:sz w:val="24"/>
      <w:szCs w:val="24"/>
      <w:lang w:eastAsia="en-AU"/>
    </w:rPr>
  </w:style>
  <w:style w:type="character" w:customStyle="1" w:styleId="Heading6Char">
    <w:name w:val="Heading 6 Char"/>
    <w:basedOn w:val="DefaultParagraphFont"/>
    <w:link w:val="Heading6"/>
    <w:uiPriority w:val="9"/>
    <w:rsid w:val="0054713E"/>
    <w:rPr>
      <w:rFonts w:eastAsiaTheme="majorEastAsia" w:cstheme="majorBidi"/>
      <w:bCs/>
      <w:iCs/>
      <w:spacing w:val="4"/>
      <w:sz w:val="24"/>
      <w:szCs w:val="24"/>
      <w:lang w:eastAsia="en-AU"/>
    </w:rPr>
  </w:style>
  <w:style w:type="character" w:customStyle="1" w:styleId="Heading7Char">
    <w:name w:val="Heading 7 Char"/>
    <w:basedOn w:val="DefaultParagraphFont"/>
    <w:link w:val="Heading7"/>
    <w:uiPriority w:val="9"/>
    <w:rsid w:val="0054713E"/>
    <w:rPr>
      <w:rFonts w:eastAsiaTheme="majorEastAsia" w:cstheme="majorBidi"/>
      <w:iCs/>
      <w:spacing w:val="4"/>
      <w:sz w:val="24"/>
      <w:szCs w:val="24"/>
      <w:lang w:eastAsia="en-AU"/>
    </w:rPr>
  </w:style>
  <w:style w:type="character" w:customStyle="1" w:styleId="Heading8Char">
    <w:name w:val="Heading 8 Char"/>
    <w:basedOn w:val="DefaultParagraphFont"/>
    <w:link w:val="Heading8"/>
    <w:uiPriority w:val="9"/>
    <w:rsid w:val="004B54CA"/>
    <w:rPr>
      <w:rFonts w:eastAsiaTheme="majorEastAsia" w:cstheme="majorBidi"/>
      <w:spacing w:val="4"/>
      <w:sz w:val="24"/>
      <w:szCs w:val="20"/>
      <w:lang w:eastAsia="en-AU"/>
    </w:rPr>
  </w:style>
  <w:style w:type="character" w:customStyle="1" w:styleId="Heading9Char">
    <w:name w:val="Heading 9 Char"/>
    <w:basedOn w:val="DefaultParagraphFont"/>
    <w:link w:val="Heading9"/>
    <w:uiPriority w:val="9"/>
    <w:rsid w:val="0054713E"/>
    <w:rPr>
      <w:rFonts w:eastAsiaTheme="majorEastAsia" w:cstheme="majorBidi"/>
      <w:iCs/>
      <w:spacing w:val="5"/>
      <w:sz w:val="24"/>
      <w:szCs w:val="20"/>
      <w:lang w:eastAsia="en-AU"/>
    </w:rPr>
  </w:style>
  <w:style w:type="paragraph" w:styleId="Title">
    <w:name w:val="Title"/>
    <w:basedOn w:val="Normal"/>
    <w:next w:val="Normal"/>
    <w:link w:val="TitleChar"/>
    <w:uiPriority w:val="10"/>
    <w:qFormat/>
    <w:rsid w:val="001F512D"/>
    <w:pPr>
      <w:spacing w:before="1440" w:line="240" w:lineRule="auto"/>
      <w:contextualSpacing/>
    </w:pPr>
    <w:rPr>
      <w:rFonts w:ascii="Georgia" w:eastAsiaTheme="majorEastAsia" w:hAnsi="Georgia" w:cstheme="majorBidi"/>
      <w:color w:val="24596E"/>
      <w:spacing w:val="5"/>
      <w:sz w:val="72"/>
      <w:szCs w:val="52"/>
    </w:rPr>
  </w:style>
  <w:style w:type="character" w:customStyle="1" w:styleId="TitleChar">
    <w:name w:val="Title Char"/>
    <w:basedOn w:val="DefaultParagraphFont"/>
    <w:link w:val="Title"/>
    <w:uiPriority w:val="10"/>
    <w:rsid w:val="001F512D"/>
    <w:rPr>
      <w:rFonts w:ascii="Georgia" w:eastAsiaTheme="majorEastAsia" w:hAnsi="Georgia" w:cstheme="majorBidi"/>
      <w:color w:val="24596E"/>
      <w:spacing w:val="5"/>
      <w:sz w:val="72"/>
      <w:szCs w:val="52"/>
      <w:lang w:eastAsia="en-AU"/>
    </w:rPr>
  </w:style>
  <w:style w:type="paragraph" w:styleId="Subtitle">
    <w:name w:val="Subtitle"/>
    <w:basedOn w:val="Normal"/>
    <w:next w:val="Normal"/>
    <w:link w:val="SubtitleChar"/>
    <w:uiPriority w:val="99"/>
    <w:qFormat/>
    <w:rsid w:val="001F512D"/>
    <w:pPr>
      <w:spacing w:before="240" w:after="600" w:line="240" w:lineRule="auto"/>
    </w:pPr>
    <w:rPr>
      <w:rFonts w:ascii="Georgia" w:eastAsiaTheme="majorEastAsia" w:hAnsi="Georgia" w:cstheme="majorBidi"/>
      <w:iCs/>
      <w:spacing w:val="6"/>
      <w:sz w:val="36"/>
    </w:rPr>
  </w:style>
  <w:style w:type="character" w:customStyle="1" w:styleId="SubtitleChar">
    <w:name w:val="Subtitle Char"/>
    <w:basedOn w:val="DefaultParagraphFont"/>
    <w:link w:val="Subtitle"/>
    <w:uiPriority w:val="99"/>
    <w:rsid w:val="001F512D"/>
    <w:rPr>
      <w:rFonts w:ascii="Georgia" w:eastAsiaTheme="majorEastAsia" w:hAnsi="Georgia" w:cstheme="majorBidi"/>
      <w:iCs/>
      <w:spacing w:val="6"/>
      <w:sz w:val="36"/>
      <w:szCs w:val="24"/>
      <w:lang w:eastAsia="en-AU"/>
    </w:rPr>
  </w:style>
  <w:style w:type="character" w:styleId="SubtleEmphasis">
    <w:name w:val="Subtle Emphasis"/>
    <w:uiPriority w:val="19"/>
    <w:qFormat/>
    <w:rsid w:val="004B54CA"/>
    <w:rPr>
      <w:i/>
      <w:iCs/>
    </w:rPr>
  </w:style>
  <w:style w:type="character" w:styleId="Strong">
    <w:name w:val="Strong"/>
    <w:aliases w:val="Bold"/>
    <w:uiPriority w:val="22"/>
    <w:qFormat/>
    <w:rsid w:val="004B54CA"/>
    <w:rPr>
      <w:b/>
      <w:bCs/>
    </w:rPr>
  </w:style>
  <w:style w:type="paragraph" w:styleId="ListParagraph">
    <w:name w:val="List Paragraph"/>
    <w:basedOn w:val="Normal"/>
    <w:uiPriority w:val="34"/>
    <w:qFormat/>
    <w:rsid w:val="004B54CA"/>
    <w:pPr>
      <w:ind w:left="720"/>
      <w:contextualSpacing/>
    </w:pPr>
  </w:style>
  <w:style w:type="character" w:styleId="Emphasis">
    <w:name w:val="Emphasis"/>
    <w:uiPriority w:val="20"/>
    <w:qFormat/>
    <w:rsid w:val="004B54CA"/>
    <w:rPr>
      <w:b/>
      <w:bCs/>
      <w:i/>
      <w:iCs/>
      <w:spacing w:val="10"/>
      <w:bdr w:val="none" w:sz="0" w:space="0" w:color="auto"/>
      <w:shd w:val="clear" w:color="auto" w:fill="auto"/>
    </w:rPr>
  </w:style>
  <w:style w:type="character" w:styleId="IntenseEmphasis">
    <w:name w:val="Intense Emphasis"/>
    <w:uiPriority w:val="21"/>
    <w:qFormat/>
    <w:rsid w:val="004B54CA"/>
    <w:rPr>
      <w:b/>
      <w:bCs/>
    </w:rPr>
  </w:style>
  <w:style w:type="paragraph" w:customStyle="1" w:styleId="Titlepage">
    <w:name w:val="Title page"/>
    <w:basedOn w:val="Title"/>
    <w:qFormat/>
    <w:rsid w:val="001F512D"/>
    <w:pPr>
      <w:spacing w:before="4000"/>
      <w:jc w:val="center"/>
    </w:pPr>
  </w:style>
  <w:style w:type="paragraph" w:styleId="Caption">
    <w:name w:val="caption"/>
    <w:aliases w:val="table title"/>
    <w:basedOn w:val="Normal"/>
    <w:next w:val="Normal"/>
    <w:uiPriority w:val="35"/>
    <w:unhideWhenUsed/>
    <w:rsid w:val="00781EEF"/>
    <w:rPr>
      <w:b/>
      <w:bCs/>
      <w:szCs w:val="18"/>
    </w:rPr>
  </w:style>
  <w:style w:type="paragraph" w:styleId="TOCHeading">
    <w:name w:val="TOC Heading"/>
    <w:basedOn w:val="Heading1"/>
    <w:next w:val="Normal"/>
    <w:uiPriority w:val="39"/>
    <w:unhideWhenUsed/>
    <w:qFormat/>
    <w:rsid w:val="004B54CA"/>
    <w:pPr>
      <w:outlineLvl w:val="9"/>
    </w:pPr>
    <w:rPr>
      <w:lang w:bidi="en-US"/>
    </w:rPr>
  </w:style>
  <w:style w:type="character" w:customStyle="1" w:styleId="NoSpacingChar">
    <w:name w:val="No Spacing Char"/>
    <w:basedOn w:val="DefaultParagraphFont"/>
    <w:link w:val="NoSpacing"/>
    <w:uiPriority w:val="1"/>
    <w:rsid w:val="004B54CA"/>
    <w:rPr>
      <w:rFonts w:ascii="Arial" w:hAnsi="Arial"/>
    </w:rPr>
  </w:style>
  <w:style w:type="paragraph" w:styleId="Header">
    <w:name w:val="header"/>
    <w:basedOn w:val="Normal"/>
    <w:link w:val="HeaderChar"/>
    <w:uiPriority w:val="99"/>
    <w:unhideWhenUsed/>
    <w:rsid w:val="00FC143A"/>
    <w:pPr>
      <w:pBdr>
        <w:bottom w:val="single" w:sz="18" w:space="1" w:color="24596E"/>
      </w:pBdr>
      <w:tabs>
        <w:tab w:val="center" w:pos="4513"/>
        <w:tab w:val="right" w:pos="9026"/>
      </w:tabs>
      <w:spacing w:before="600" w:after="720" w:line="240" w:lineRule="auto"/>
    </w:pPr>
    <w:rPr>
      <w:rFonts w:ascii="Georgia" w:hAnsi="Georgia"/>
      <w:color w:val="24596E"/>
    </w:rPr>
  </w:style>
  <w:style w:type="character" w:customStyle="1" w:styleId="HeaderChar">
    <w:name w:val="Header Char"/>
    <w:basedOn w:val="DefaultParagraphFont"/>
    <w:link w:val="Header"/>
    <w:uiPriority w:val="99"/>
    <w:rsid w:val="00FC143A"/>
    <w:rPr>
      <w:rFonts w:ascii="Georgia" w:eastAsia="Times New Roman" w:hAnsi="Georgia" w:cs="Times New Roman"/>
      <w:color w:val="24596E"/>
      <w:sz w:val="20"/>
      <w:szCs w:val="24"/>
      <w:lang w:eastAsia="en-AU"/>
    </w:rPr>
  </w:style>
  <w:style w:type="paragraph" w:styleId="Footer">
    <w:name w:val="footer"/>
    <w:basedOn w:val="Normal"/>
    <w:link w:val="FooterChar"/>
    <w:uiPriority w:val="99"/>
    <w:unhideWhenUsed/>
    <w:rsid w:val="008F30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3023"/>
    <w:rPr>
      <w:rFonts w:ascii="Arial" w:hAnsi="Arial"/>
    </w:rPr>
  </w:style>
  <w:style w:type="paragraph" w:styleId="BalloonText">
    <w:name w:val="Balloon Text"/>
    <w:basedOn w:val="Normal"/>
    <w:link w:val="BalloonTextChar"/>
    <w:uiPriority w:val="99"/>
    <w:semiHidden/>
    <w:unhideWhenUsed/>
    <w:rsid w:val="008F30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3023"/>
    <w:rPr>
      <w:rFonts w:ascii="Tahoma" w:hAnsi="Tahoma" w:cs="Tahoma"/>
      <w:sz w:val="16"/>
      <w:szCs w:val="16"/>
    </w:rPr>
  </w:style>
  <w:style w:type="paragraph" w:styleId="ListBullet">
    <w:name w:val="List Bullet"/>
    <w:basedOn w:val="Normal"/>
    <w:uiPriority w:val="99"/>
    <w:qFormat/>
    <w:rsid w:val="0050273B"/>
    <w:pPr>
      <w:numPr>
        <w:numId w:val="1"/>
      </w:numPr>
      <w:tabs>
        <w:tab w:val="clear" w:pos="360"/>
        <w:tab w:val="left" w:pos="170"/>
      </w:tabs>
      <w:spacing w:before="60" w:after="120"/>
      <w:ind w:left="170" w:hanging="170"/>
    </w:pPr>
  </w:style>
  <w:style w:type="paragraph" w:customStyle="1" w:styleId="Pullouttext">
    <w:name w:val="Pullout text"/>
    <w:next w:val="Normal"/>
    <w:link w:val="PullouttextChar"/>
    <w:uiPriority w:val="3"/>
    <w:qFormat/>
    <w:rsid w:val="001F512D"/>
    <w:pPr>
      <w:spacing w:before="120" w:after="120" w:line="280" w:lineRule="atLeast"/>
      <w:ind w:left="397"/>
      <w:contextualSpacing/>
    </w:pPr>
    <w:rPr>
      <w:rFonts w:ascii="Georgia" w:eastAsia="Times New Roman" w:hAnsi="Georgia" w:cs="Arial"/>
      <w:bCs/>
      <w:iCs/>
      <w:color w:val="24596E"/>
      <w:sz w:val="24"/>
      <w:szCs w:val="28"/>
      <w:lang w:eastAsia="en-AU"/>
    </w:rPr>
  </w:style>
  <w:style w:type="character" w:customStyle="1" w:styleId="PullouttextChar">
    <w:name w:val="Pullout text Char"/>
    <w:basedOn w:val="Heading2Char"/>
    <w:link w:val="Pullouttext"/>
    <w:uiPriority w:val="3"/>
    <w:rsid w:val="001F512D"/>
    <w:rPr>
      <w:rFonts w:ascii="Georgia" w:eastAsia="Times New Roman" w:hAnsi="Georgia" w:cs="Arial"/>
      <w:bCs/>
      <w:iCs/>
      <w:color w:val="24596E"/>
      <w:spacing w:val="4"/>
      <w:sz w:val="24"/>
      <w:szCs w:val="28"/>
      <w:lang w:eastAsia="en-AU"/>
    </w:rPr>
  </w:style>
  <w:style w:type="character" w:styleId="Hyperlink">
    <w:name w:val="Hyperlink"/>
    <w:basedOn w:val="DefaultParagraphFont"/>
    <w:uiPriority w:val="99"/>
    <w:rsid w:val="00D22A8A"/>
    <w:rPr>
      <w:rFonts w:ascii="Arial" w:hAnsi="Arial"/>
      <w:b w:val="0"/>
      <w:color w:val="0000FF"/>
      <w:sz w:val="22"/>
      <w:u w:val="single"/>
    </w:rPr>
  </w:style>
  <w:style w:type="paragraph" w:styleId="NormalWeb">
    <w:name w:val="Normal (Web)"/>
    <w:basedOn w:val="Normal"/>
    <w:uiPriority w:val="99"/>
    <w:unhideWhenUsed/>
    <w:rsid w:val="00876CA6"/>
    <w:pPr>
      <w:spacing w:before="100" w:beforeAutospacing="1" w:after="100" w:afterAutospacing="1" w:line="240" w:lineRule="auto"/>
    </w:pPr>
    <w:rPr>
      <w:rFonts w:ascii="Times New Roman" w:hAnsi="Times New Roman"/>
    </w:rPr>
  </w:style>
  <w:style w:type="paragraph" w:styleId="TOC1">
    <w:name w:val="toc 1"/>
    <w:basedOn w:val="Normal"/>
    <w:next w:val="Normal"/>
    <w:autoRedefine/>
    <w:uiPriority w:val="39"/>
    <w:unhideWhenUsed/>
    <w:rsid w:val="00876CA6"/>
    <w:pPr>
      <w:spacing w:after="100"/>
    </w:pPr>
  </w:style>
  <w:style w:type="paragraph" w:styleId="TOC2">
    <w:name w:val="toc 2"/>
    <w:basedOn w:val="Normal"/>
    <w:next w:val="Normal"/>
    <w:autoRedefine/>
    <w:uiPriority w:val="39"/>
    <w:unhideWhenUsed/>
    <w:rsid w:val="00876CA6"/>
    <w:pPr>
      <w:spacing w:after="100"/>
      <w:ind w:left="200"/>
    </w:pPr>
  </w:style>
  <w:style w:type="paragraph" w:styleId="TOC3">
    <w:name w:val="toc 3"/>
    <w:basedOn w:val="Normal"/>
    <w:next w:val="Normal"/>
    <w:autoRedefine/>
    <w:uiPriority w:val="39"/>
    <w:unhideWhenUsed/>
    <w:rsid w:val="00876CA6"/>
    <w:pPr>
      <w:spacing w:after="100"/>
      <w:ind w:left="400"/>
    </w:pPr>
  </w:style>
  <w:style w:type="paragraph" w:customStyle="1" w:styleId="Smalltext">
    <w:name w:val="Small text"/>
    <w:basedOn w:val="Normal"/>
    <w:rsid w:val="0054713E"/>
    <w:pPr>
      <w:spacing w:before="480" w:after="120" w:line="240" w:lineRule="auto"/>
    </w:pPr>
    <w:rPr>
      <w:sz w:val="12"/>
      <w:szCs w:val="16"/>
      <w:lang w:val="en-US"/>
    </w:rPr>
  </w:style>
  <w:style w:type="table" w:customStyle="1" w:styleId="DSSDatatablestyle">
    <w:name w:val="DSS Data table style"/>
    <w:basedOn w:val="TableNormal"/>
    <w:uiPriority w:val="99"/>
    <w:rsid w:val="001F512D"/>
    <w:pPr>
      <w:spacing w:after="0" w:line="240" w:lineRule="auto"/>
    </w:pPr>
    <w:rPr>
      <w:rFonts w:ascii="Arial" w:hAnsi="Arial"/>
      <w:sz w:val="24"/>
    </w:rPr>
    <w:tblPr>
      <w:tblStyleRowBandSize w:val="1"/>
      <w:tblInd w:w="113" w:type="dxa"/>
    </w:tblPr>
    <w:tblStylePr w:type="firstRow">
      <w:rPr>
        <w:rFonts w:ascii="Arial" w:hAnsi="Arial"/>
        <w:b/>
        <w:color w:val="FFFFFF" w:themeColor="background1"/>
        <w:sz w:val="24"/>
      </w:rPr>
      <w:tblPr/>
      <w:tcPr>
        <w:shd w:val="clear" w:color="auto" w:fill="005A70"/>
      </w:tcPr>
    </w:tblStylePr>
    <w:tblStylePr w:type="lastRow">
      <w:rPr>
        <w:rFonts w:ascii="Arial" w:hAnsi="Arial"/>
        <w:b/>
        <w:sz w:val="22"/>
      </w:rPr>
      <w:tblPr/>
      <w:tcPr>
        <w:tcBorders>
          <w:bottom w:val="single" w:sz="8" w:space="0" w:color="auto"/>
        </w:tcBorders>
      </w:tcPr>
    </w:tblStylePr>
    <w:tblStylePr w:type="band2Horz">
      <w:rPr>
        <w:rFonts w:ascii="Arial" w:hAnsi="Arial"/>
        <w:sz w:val="22"/>
      </w:rPr>
      <w:tblPr/>
      <w:tcPr>
        <w:shd w:val="clear" w:color="auto" w:fill="F5F5F5"/>
      </w:tcPr>
    </w:tblStylePr>
  </w:style>
  <w:style w:type="table" w:customStyle="1" w:styleId="DSSTableStyleB">
    <w:name w:val="DSS Table Style B"/>
    <w:basedOn w:val="TableNormal"/>
    <w:uiPriority w:val="99"/>
    <w:rsid w:val="009B66B3"/>
    <w:pPr>
      <w:spacing w:after="0" w:line="240" w:lineRule="auto"/>
    </w:pPr>
    <w:rPr>
      <w:rFonts w:ascii="Arial" w:hAnsi="Arial"/>
      <w:sz w:val="24"/>
    </w:rPr>
    <w:tblPr>
      <w:tblStyleRowBandSize w:val="1"/>
      <w:tblInd w:w="113" w:type="dxa"/>
    </w:tblPr>
    <w:tblStylePr w:type="firstRow">
      <w:pPr>
        <w:jc w:val="left"/>
      </w:pPr>
      <w:rPr>
        <w:rFonts w:ascii="Arial" w:hAnsi="Arial"/>
        <w:b/>
        <w:sz w:val="22"/>
      </w:rPr>
      <w:tblPr/>
      <w:tcPr>
        <w:shd w:val="clear" w:color="auto" w:fill="B1E4E3"/>
      </w:tcPr>
    </w:tblStylePr>
    <w:tblStylePr w:type="lastRow">
      <w:rPr>
        <w:rFonts w:ascii="Arial" w:hAnsi="Arial"/>
        <w:b/>
        <w:sz w:val="22"/>
      </w:rPr>
      <w:tblPr/>
      <w:tcPr>
        <w:tcBorders>
          <w:top w:val="single" w:sz="4" w:space="0" w:color="auto"/>
          <w:bottom w:val="single" w:sz="4" w:space="0" w:color="auto"/>
        </w:tcBorders>
        <w:shd w:val="clear" w:color="auto" w:fill="F2F2F2" w:themeFill="background1" w:themeFillShade="F2"/>
      </w:tcPr>
    </w:tblStylePr>
  </w:style>
  <w:style w:type="table" w:styleId="TableGrid">
    <w:name w:val="Table Grid"/>
    <w:basedOn w:val="TableNormal"/>
    <w:uiPriority w:val="59"/>
    <w:rsid w:val="00781E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0273B"/>
    <w:rPr>
      <w:color w:val="000000" w:themeColor="followedHyperlink"/>
      <w:u w:val="single"/>
    </w:rPr>
  </w:style>
  <w:style w:type="character" w:styleId="CommentReference">
    <w:name w:val="annotation reference"/>
    <w:basedOn w:val="DefaultParagraphFont"/>
    <w:uiPriority w:val="99"/>
    <w:semiHidden/>
    <w:unhideWhenUsed/>
    <w:rsid w:val="00011964"/>
    <w:rPr>
      <w:sz w:val="16"/>
      <w:szCs w:val="16"/>
    </w:rPr>
  </w:style>
  <w:style w:type="paragraph" w:styleId="CommentText">
    <w:name w:val="annotation text"/>
    <w:basedOn w:val="Normal"/>
    <w:link w:val="CommentTextChar"/>
    <w:uiPriority w:val="99"/>
    <w:semiHidden/>
    <w:unhideWhenUsed/>
    <w:rsid w:val="00011964"/>
    <w:pPr>
      <w:spacing w:before="0" w:after="240" w:line="240" w:lineRule="auto"/>
    </w:pPr>
    <w:rPr>
      <w:rFonts w:ascii="Segoe UI" w:eastAsia="Calibri" w:hAnsi="Segoe UI"/>
      <w:spacing w:val="0"/>
      <w:sz w:val="20"/>
      <w:szCs w:val="20"/>
      <w:lang w:eastAsia="en-US"/>
    </w:rPr>
  </w:style>
  <w:style w:type="character" w:customStyle="1" w:styleId="CommentTextChar">
    <w:name w:val="Comment Text Char"/>
    <w:basedOn w:val="DefaultParagraphFont"/>
    <w:link w:val="CommentText"/>
    <w:uiPriority w:val="99"/>
    <w:semiHidden/>
    <w:rsid w:val="00011964"/>
    <w:rPr>
      <w:rFonts w:ascii="Segoe UI" w:eastAsia="Calibri" w:hAnsi="Segoe UI" w:cs="Times New Roman"/>
      <w:sz w:val="20"/>
      <w:szCs w:val="20"/>
    </w:rPr>
  </w:style>
  <w:style w:type="paragraph" w:styleId="CommentSubject">
    <w:name w:val="annotation subject"/>
    <w:basedOn w:val="CommentText"/>
    <w:next w:val="CommentText"/>
    <w:link w:val="CommentSubjectChar"/>
    <w:uiPriority w:val="99"/>
    <w:semiHidden/>
    <w:unhideWhenUsed/>
    <w:rsid w:val="00F56A00"/>
    <w:pPr>
      <w:spacing w:before="120" w:after="180"/>
    </w:pPr>
    <w:rPr>
      <w:rFonts w:ascii="Arial" w:eastAsia="Times New Roman" w:hAnsi="Arial"/>
      <w:b/>
      <w:bCs/>
      <w:spacing w:val="4"/>
      <w:lang w:eastAsia="en-AU"/>
    </w:rPr>
  </w:style>
  <w:style w:type="character" w:customStyle="1" w:styleId="CommentSubjectChar">
    <w:name w:val="Comment Subject Char"/>
    <w:basedOn w:val="CommentTextChar"/>
    <w:link w:val="CommentSubject"/>
    <w:uiPriority w:val="99"/>
    <w:semiHidden/>
    <w:rsid w:val="00F56A00"/>
    <w:rPr>
      <w:rFonts w:ascii="Arial" w:eastAsia="Times New Roman" w:hAnsi="Arial" w:cs="Times New Roman"/>
      <w:b/>
      <w:bCs/>
      <w:spacing w:val="4"/>
      <w:sz w:val="20"/>
      <w:szCs w:val="20"/>
      <w:lang w:eastAsia="en-AU"/>
    </w:rPr>
  </w:style>
  <w:style w:type="paragraph" w:customStyle="1" w:styleId="boxnumbers">
    <w:name w:val="box numbers"/>
    <w:basedOn w:val="Normal"/>
    <w:qFormat/>
    <w:rsid w:val="00DE7A10"/>
    <w:pPr>
      <w:numPr>
        <w:numId w:val="17"/>
      </w:numPr>
      <w:shd w:val="clear" w:color="auto" w:fill="D6F6FF" w:themeFill="accent1" w:themeFillTint="1A"/>
      <w:spacing w:before="0" w:after="0" w:line="240" w:lineRule="auto"/>
    </w:pPr>
    <w:rPr>
      <w:rFonts w:ascii="Segoe UI" w:eastAsia="Calibri" w:hAnsi="Segoe UI"/>
      <w:spacing w:val="0"/>
      <w:sz w:val="20"/>
      <w:szCs w:val="22"/>
      <w:lang w:eastAsia="en-US"/>
    </w:rPr>
  </w:style>
  <w:style w:type="character" w:styleId="BookTitle">
    <w:name w:val="Book Title"/>
    <w:uiPriority w:val="33"/>
    <w:qFormat/>
    <w:rsid w:val="00616D28"/>
    <w:rPr>
      <w:i/>
      <w:iCs/>
      <w:smallCaps/>
      <w:spacing w:val="5"/>
    </w:rPr>
  </w:style>
  <w:style w:type="paragraph" w:customStyle="1" w:styleId="Listdashlevel2">
    <w:name w:val="List dash (level 2)"/>
    <w:basedOn w:val="Normal"/>
    <w:qFormat/>
    <w:rsid w:val="00D90B05"/>
    <w:pPr>
      <w:numPr>
        <w:numId w:val="60"/>
      </w:numPr>
      <w:spacing w:before="0" w:after="0" w:line="240" w:lineRule="auto"/>
    </w:pPr>
    <w:rPr>
      <w:rFonts w:ascii="Segoe UI" w:eastAsia="Calibri" w:hAnsi="Segoe UI"/>
      <w:spacing w:val="0"/>
      <w:sz w:val="22"/>
      <w:szCs w:val="22"/>
      <w:lang w:eastAsia="en-US"/>
    </w:rPr>
  </w:style>
  <w:style w:type="numbering" w:customStyle="1" w:styleId="Bullets">
    <w:name w:val="Bullets"/>
    <w:rsid w:val="00562237"/>
    <w:pPr>
      <w:numPr>
        <w:numId w:val="38"/>
      </w:numPr>
    </w:pPr>
  </w:style>
  <w:style w:type="paragraph" w:customStyle="1" w:styleId="acthead5">
    <w:name w:val="acthead5"/>
    <w:basedOn w:val="Normal"/>
    <w:rsid w:val="00607D23"/>
    <w:pPr>
      <w:spacing w:before="100" w:beforeAutospacing="1" w:after="100" w:afterAutospacing="1" w:line="240" w:lineRule="auto"/>
    </w:pPr>
    <w:rPr>
      <w:rFonts w:ascii="Times New Roman" w:hAnsi="Times New Roman"/>
      <w:spacing w:val="0"/>
    </w:rPr>
  </w:style>
  <w:style w:type="paragraph" w:customStyle="1" w:styleId="subsection">
    <w:name w:val="subsection"/>
    <w:basedOn w:val="Normal"/>
    <w:rsid w:val="00607D23"/>
    <w:pPr>
      <w:spacing w:before="100" w:beforeAutospacing="1" w:after="100" w:afterAutospacing="1" w:line="240" w:lineRule="auto"/>
    </w:pPr>
    <w:rPr>
      <w:rFonts w:ascii="Times New Roman" w:hAnsi="Times New Roman"/>
      <w:spacing w:val="0"/>
    </w:rPr>
  </w:style>
  <w:style w:type="paragraph" w:customStyle="1" w:styleId="paragraph">
    <w:name w:val="paragraph"/>
    <w:basedOn w:val="Normal"/>
    <w:rsid w:val="00607D23"/>
    <w:pPr>
      <w:spacing w:before="100" w:beforeAutospacing="1" w:after="100" w:afterAutospacing="1" w:line="240" w:lineRule="auto"/>
    </w:pPr>
    <w:rPr>
      <w:rFonts w:ascii="Times New Roman" w:hAnsi="Times New Roman"/>
      <w:spacing w:val="0"/>
    </w:rPr>
  </w:style>
  <w:style w:type="character" w:customStyle="1" w:styleId="charsectno">
    <w:name w:val="charsectno"/>
    <w:basedOn w:val="DefaultParagraphFont"/>
    <w:rsid w:val="00607D23"/>
  </w:style>
  <w:style w:type="paragraph" w:customStyle="1" w:styleId="paragraphsub">
    <w:name w:val="paragraphsub"/>
    <w:basedOn w:val="Normal"/>
    <w:rsid w:val="00607D23"/>
    <w:pPr>
      <w:spacing w:before="100" w:beforeAutospacing="1" w:after="100" w:afterAutospacing="1" w:line="240" w:lineRule="auto"/>
    </w:pPr>
    <w:rPr>
      <w:rFonts w:ascii="Times New Roman" w:hAnsi="Times New Roman"/>
      <w:spacing w:val="0"/>
    </w:rPr>
  </w:style>
  <w:style w:type="character" w:customStyle="1" w:styleId="tgc">
    <w:name w:val="_tgc"/>
    <w:basedOn w:val="DefaultParagraphFont"/>
    <w:rsid w:val="00640F2E"/>
  </w:style>
  <w:style w:type="paragraph" w:customStyle="1" w:styleId="Numbered">
    <w:name w:val="Numbered"/>
    <w:basedOn w:val="Header"/>
    <w:rsid w:val="000B4F4F"/>
    <w:pPr>
      <w:pBdr>
        <w:bottom w:val="none" w:sz="0" w:space="0" w:color="auto"/>
      </w:pBdr>
      <w:tabs>
        <w:tab w:val="clear" w:pos="4513"/>
        <w:tab w:val="clear" w:pos="9026"/>
      </w:tabs>
      <w:spacing w:before="0" w:after="240"/>
    </w:pPr>
    <w:rPr>
      <w:rFonts w:ascii="Times New Roman" w:hAnsi="Times New Roman"/>
      <w:color w:val="auto"/>
      <w:spacing w:val="0"/>
      <w:szCs w:val="20"/>
      <w:lang w:val="en-US" w:eastAsia="en-US"/>
    </w:rPr>
  </w:style>
  <w:style w:type="paragraph" w:styleId="FootnoteText">
    <w:name w:val="footnote text"/>
    <w:basedOn w:val="Normal"/>
    <w:link w:val="FootnoteTextChar"/>
    <w:uiPriority w:val="99"/>
    <w:unhideWhenUsed/>
    <w:rsid w:val="00F81336"/>
    <w:pPr>
      <w:spacing w:before="0" w:after="0" w:line="240" w:lineRule="auto"/>
    </w:pPr>
    <w:rPr>
      <w:sz w:val="20"/>
      <w:szCs w:val="20"/>
    </w:rPr>
  </w:style>
  <w:style w:type="character" w:customStyle="1" w:styleId="FootnoteTextChar">
    <w:name w:val="Footnote Text Char"/>
    <w:basedOn w:val="DefaultParagraphFont"/>
    <w:link w:val="FootnoteText"/>
    <w:uiPriority w:val="99"/>
    <w:rsid w:val="00F81336"/>
    <w:rPr>
      <w:rFonts w:ascii="Arial" w:eastAsia="Times New Roman" w:hAnsi="Arial" w:cs="Times New Roman"/>
      <w:spacing w:val="4"/>
      <w:sz w:val="20"/>
      <w:szCs w:val="20"/>
      <w:lang w:eastAsia="en-AU"/>
    </w:rPr>
  </w:style>
  <w:style w:type="character" w:styleId="FootnoteReference">
    <w:name w:val="footnote reference"/>
    <w:basedOn w:val="DefaultParagraphFont"/>
    <w:uiPriority w:val="99"/>
    <w:semiHidden/>
    <w:unhideWhenUsed/>
    <w:rsid w:val="00F81336"/>
    <w:rPr>
      <w:vertAlign w:val="superscript"/>
    </w:rPr>
  </w:style>
  <w:style w:type="paragraph" w:styleId="Revision">
    <w:name w:val="Revision"/>
    <w:hidden/>
    <w:uiPriority w:val="99"/>
    <w:semiHidden/>
    <w:rsid w:val="005846FF"/>
    <w:pPr>
      <w:spacing w:after="0" w:line="240" w:lineRule="auto"/>
    </w:pPr>
    <w:rPr>
      <w:rFonts w:eastAsia="Times New Roman" w:cstheme="minorHAnsi"/>
      <w:spacing w:val="4"/>
      <w:sz w:val="24"/>
      <w:szCs w:val="24"/>
      <w:lang w:eastAsia="en-AU"/>
    </w:rPr>
  </w:style>
  <w:style w:type="character" w:styleId="LineNumber">
    <w:name w:val="line number"/>
    <w:basedOn w:val="DefaultParagraphFont"/>
    <w:uiPriority w:val="99"/>
    <w:semiHidden/>
    <w:unhideWhenUsed/>
    <w:rsid w:val="00BA7B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19685">
      <w:bodyDiv w:val="1"/>
      <w:marLeft w:val="0"/>
      <w:marRight w:val="0"/>
      <w:marTop w:val="0"/>
      <w:marBottom w:val="0"/>
      <w:divBdr>
        <w:top w:val="none" w:sz="0" w:space="0" w:color="auto"/>
        <w:left w:val="none" w:sz="0" w:space="0" w:color="auto"/>
        <w:bottom w:val="none" w:sz="0" w:space="0" w:color="auto"/>
        <w:right w:val="none" w:sz="0" w:space="0" w:color="auto"/>
      </w:divBdr>
    </w:div>
    <w:div w:id="26873100">
      <w:bodyDiv w:val="1"/>
      <w:marLeft w:val="0"/>
      <w:marRight w:val="0"/>
      <w:marTop w:val="0"/>
      <w:marBottom w:val="0"/>
      <w:divBdr>
        <w:top w:val="none" w:sz="0" w:space="0" w:color="auto"/>
        <w:left w:val="none" w:sz="0" w:space="0" w:color="auto"/>
        <w:bottom w:val="none" w:sz="0" w:space="0" w:color="auto"/>
        <w:right w:val="none" w:sz="0" w:space="0" w:color="auto"/>
      </w:divBdr>
    </w:div>
    <w:div w:id="103229164">
      <w:bodyDiv w:val="1"/>
      <w:marLeft w:val="0"/>
      <w:marRight w:val="0"/>
      <w:marTop w:val="0"/>
      <w:marBottom w:val="0"/>
      <w:divBdr>
        <w:top w:val="none" w:sz="0" w:space="0" w:color="auto"/>
        <w:left w:val="none" w:sz="0" w:space="0" w:color="auto"/>
        <w:bottom w:val="none" w:sz="0" w:space="0" w:color="auto"/>
        <w:right w:val="none" w:sz="0" w:space="0" w:color="auto"/>
      </w:divBdr>
    </w:div>
    <w:div w:id="173612606">
      <w:bodyDiv w:val="1"/>
      <w:marLeft w:val="0"/>
      <w:marRight w:val="0"/>
      <w:marTop w:val="0"/>
      <w:marBottom w:val="0"/>
      <w:divBdr>
        <w:top w:val="none" w:sz="0" w:space="0" w:color="auto"/>
        <w:left w:val="none" w:sz="0" w:space="0" w:color="auto"/>
        <w:bottom w:val="none" w:sz="0" w:space="0" w:color="auto"/>
        <w:right w:val="none" w:sz="0" w:space="0" w:color="auto"/>
      </w:divBdr>
    </w:div>
    <w:div w:id="259606426">
      <w:bodyDiv w:val="1"/>
      <w:marLeft w:val="0"/>
      <w:marRight w:val="0"/>
      <w:marTop w:val="0"/>
      <w:marBottom w:val="0"/>
      <w:divBdr>
        <w:top w:val="none" w:sz="0" w:space="0" w:color="auto"/>
        <w:left w:val="none" w:sz="0" w:space="0" w:color="auto"/>
        <w:bottom w:val="none" w:sz="0" w:space="0" w:color="auto"/>
        <w:right w:val="none" w:sz="0" w:space="0" w:color="auto"/>
      </w:divBdr>
    </w:div>
    <w:div w:id="509567503">
      <w:bodyDiv w:val="1"/>
      <w:marLeft w:val="0"/>
      <w:marRight w:val="0"/>
      <w:marTop w:val="0"/>
      <w:marBottom w:val="0"/>
      <w:divBdr>
        <w:top w:val="none" w:sz="0" w:space="0" w:color="auto"/>
        <w:left w:val="none" w:sz="0" w:space="0" w:color="auto"/>
        <w:bottom w:val="none" w:sz="0" w:space="0" w:color="auto"/>
        <w:right w:val="none" w:sz="0" w:space="0" w:color="auto"/>
      </w:divBdr>
      <w:divsChild>
        <w:div w:id="685712420">
          <w:marLeft w:val="0"/>
          <w:marRight w:val="0"/>
          <w:marTop w:val="0"/>
          <w:marBottom w:val="0"/>
          <w:divBdr>
            <w:top w:val="none" w:sz="0" w:space="0" w:color="auto"/>
            <w:left w:val="none" w:sz="0" w:space="0" w:color="auto"/>
            <w:bottom w:val="none" w:sz="0" w:space="0" w:color="auto"/>
            <w:right w:val="none" w:sz="0" w:space="0" w:color="auto"/>
          </w:divBdr>
          <w:divsChild>
            <w:div w:id="537396966">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544216992">
      <w:bodyDiv w:val="1"/>
      <w:marLeft w:val="0"/>
      <w:marRight w:val="0"/>
      <w:marTop w:val="0"/>
      <w:marBottom w:val="0"/>
      <w:divBdr>
        <w:top w:val="none" w:sz="0" w:space="0" w:color="auto"/>
        <w:left w:val="none" w:sz="0" w:space="0" w:color="auto"/>
        <w:bottom w:val="none" w:sz="0" w:space="0" w:color="auto"/>
        <w:right w:val="none" w:sz="0" w:space="0" w:color="auto"/>
      </w:divBdr>
    </w:div>
    <w:div w:id="589704558">
      <w:bodyDiv w:val="1"/>
      <w:marLeft w:val="0"/>
      <w:marRight w:val="0"/>
      <w:marTop w:val="0"/>
      <w:marBottom w:val="0"/>
      <w:divBdr>
        <w:top w:val="none" w:sz="0" w:space="0" w:color="auto"/>
        <w:left w:val="none" w:sz="0" w:space="0" w:color="auto"/>
        <w:bottom w:val="none" w:sz="0" w:space="0" w:color="auto"/>
        <w:right w:val="none" w:sz="0" w:space="0" w:color="auto"/>
      </w:divBdr>
    </w:div>
    <w:div w:id="607853315">
      <w:bodyDiv w:val="1"/>
      <w:marLeft w:val="0"/>
      <w:marRight w:val="0"/>
      <w:marTop w:val="0"/>
      <w:marBottom w:val="0"/>
      <w:divBdr>
        <w:top w:val="none" w:sz="0" w:space="0" w:color="auto"/>
        <w:left w:val="none" w:sz="0" w:space="0" w:color="auto"/>
        <w:bottom w:val="none" w:sz="0" w:space="0" w:color="auto"/>
        <w:right w:val="none" w:sz="0" w:space="0" w:color="auto"/>
      </w:divBdr>
      <w:divsChild>
        <w:div w:id="1711417308">
          <w:marLeft w:val="0"/>
          <w:marRight w:val="0"/>
          <w:marTop w:val="0"/>
          <w:marBottom w:val="0"/>
          <w:divBdr>
            <w:top w:val="none" w:sz="0" w:space="0" w:color="auto"/>
            <w:left w:val="none" w:sz="0" w:space="0" w:color="auto"/>
            <w:bottom w:val="none" w:sz="0" w:space="0" w:color="auto"/>
            <w:right w:val="none" w:sz="0" w:space="0" w:color="auto"/>
          </w:divBdr>
          <w:divsChild>
            <w:div w:id="1124806625">
              <w:marLeft w:val="0"/>
              <w:marRight w:val="0"/>
              <w:marTop w:val="0"/>
              <w:marBottom w:val="0"/>
              <w:divBdr>
                <w:top w:val="none" w:sz="0" w:space="0" w:color="auto"/>
                <w:left w:val="none" w:sz="0" w:space="0" w:color="auto"/>
                <w:bottom w:val="none" w:sz="0" w:space="0" w:color="auto"/>
                <w:right w:val="none" w:sz="0" w:space="0" w:color="auto"/>
              </w:divBdr>
              <w:divsChild>
                <w:div w:id="2073654425">
                  <w:marLeft w:val="0"/>
                  <w:marRight w:val="0"/>
                  <w:marTop w:val="0"/>
                  <w:marBottom w:val="0"/>
                  <w:divBdr>
                    <w:top w:val="none" w:sz="0" w:space="0" w:color="auto"/>
                    <w:left w:val="none" w:sz="0" w:space="0" w:color="auto"/>
                    <w:bottom w:val="none" w:sz="0" w:space="0" w:color="auto"/>
                    <w:right w:val="none" w:sz="0" w:space="0" w:color="auto"/>
                  </w:divBdr>
                  <w:divsChild>
                    <w:div w:id="149842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030655">
      <w:bodyDiv w:val="1"/>
      <w:marLeft w:val="0"/>
      <w:marRight w:val="0"/>
      <w:marTop w:val="0"/>
      <w:marBottom w:val="0"/>
      <w:divBdr>
        <w:top w:val="none" w:sz="0" w:space="0" w:color="auto"/>
        <w:left w:val="none" w:sz="0" w:space="0" w:color="auto"/>
        <w:bottom w:val="none" w:sz="0" w:space="0" w:color="auto"/>
        <w:right w:val="none" w:sz="0" w:space="0" w:color="auto"/>
      </w:divBdr>
    </w:div>
    <w:div w:id="961771193">
      <w:bodyDiv w:val="1"/>
      <w:marLeft w:val="0"/>
      <w:marRight w:val="0"/>
      <w:marTop w:val="0"/>
      <w:marBottom w:val="0"/>
      <w:divBdr>
        <w:top w:val="none" w:sz="0" w:space="0" w:color="auto"/>
        <w:left w:val="none" w:sz="0" w:space="0" w:color="auto"/>
        <w:bottom w:val="none" w:sz="0" w:space="0" w:color="auto"/>
        <w:right w:val="none" w:sz="0" w:space="0" w:color="auto"/>
      </w:divBdr>
    </w:div>
    <w:div w:id="1031881358">
      <w:bodyDiv w:val="1"/>
      <w:marLeft w:val="0"/>
      <w:marRight w:val="0"/>
      <w:marTop w:val="0"/>
      <w:marBottom w:val="0"/>
      <w:divBdr>
        <w:top w:val="none" w:sz="0" w:space="0" w:color="auto"/>
        <w:left w:val="none" w:sz="0" w:space="0" w:color="auto"/>
        <w:bottom w:val="none" w:sz="0" w:space="0" w:color="auto"/>
        <w:right w:val="none" w:sz="0" w:space="0" w:color="auto"/>
      </w:divBdr>
    </w:div>
    <w:div w:id="1041129177">
      <w:bodyDiv w:val="1"/>
      <w:marLeft w:val="0"/>
      <w:marRight w:val="0"/>
      <w:marTop w:val="0"/>
      <w:marBottom w:val="0"/>
      <w:divBdr>
        <w:top w:val="none" w:sz="0" w:space="0" w:color="auto"/>
        <w:left w:val="none" w:sz="0" w:space="0" w:color="auto"/>
        <w:bottom w:val="none" w:sz="0" w:space="0" w:color="auto"/>
        <w:right w:val="none" w:sz="0" w:space="0" w:color="auto"/>
      </w:divBdr>
    </w:div>
    <w:div w:id="1221593188">
      <w:bodyDiv w:val="1"/>
      <w:marLeft w:val="0"/>
      <w:marRight w:val="0"/>
      <w:marTop w:val="0"/>
      <w:marBottom w:val="0"/>
      <w:divBdr>
        <w:top w:val="none" w:sz="0" w:space="0" w:color="auto"/>
        <w:left w:val="none" w:sz="0" w:space="0" w:color="auto"/>
        <w:bottom w:val="none" w:sz="0" w:space="0" w:color="auto"/>
        <w:right w:val="none" w:sz="0" w:space="0" w:color="auto"/>
      </w:divBdr>
    </w:div>
    <w:div w:id="1307247750">
      <w:bodyDiv w:val="1"/>
      <w:marLeft w:val="0"/>
      <w:marRight w:val="0"/>
      <w:marTop w:val="0"/>
      <w:marBottom w:val="0"/>
      <w:divBdr>
        <w:top w:val="none" w:sz="0" w:space="0" w:color="auto"/>
        <w:left w:val="none" w:sz="0" w:space="0" w:color="auto"/>
        <w:bottom w:val="none" w:sz="0" w:space="0" w:color="auto"/>
        <w:right w:val="none" w:sz="0" w:space="0" w:color="auto"/>
      </w:divBdr>
    </w:div>
    <w:div w:id="1401706934">
      <w:bodyDiv w:val="1"/>
      <w:marLeft w:val="0"/>
      <w:marRight w:val="0"/>
      <w:marTop w:val="0"/>
      <w:marBottom w:val="0"/>
      <w:divBdr>
        <w:top w:val="none" w:sz="0" w:space="0" w:color="auto"/>
        <w:left w:val="none" w:sz="0" w:space="0" w:color="auto"/>
        <w:bottom w:val="none" w:sz="0" w:space="0" w:color="auto"/>
        <w:right w:val="none" w:sz="0" w:space="0" w:color="auto"/>
      </w:divBdr>
    </w:div>
    <w:div w:id="1532305871">
      <w:bodyDiv w:val="1"/>
      <w:marLeft w:val="0"/>
      <w:marRight w:val="0"/>
      <w:marTop w:val="0"/>
      <w:marBottom w:val="0"/>
      <w:divBdr>
        <w:top w:val="none" w:sz="0" w:space="0" w:color="auto"/>
        <w:left w:val="none" w:sz="0" w:space="0" w:color="auto"/>
        <w:bottom w:val="none" w:sz="0" w:space="0" w:color="auto"/>
        <w:right w:val="none" w:sz="0" w:space="0" w:color="auto"/>
      </w:divBdr>
    </w:div>
    <w:div w:id="1705402296">
      <w:bodyDiv w:val="1"/>
      <w:marLeft w:val="0"/>
      <w:marRight w:val="0"/>
      <w:marTop w:val="0"/>
      <w:marBottom w:val="0"/>
      <w:divBdr>
        <w:top w:val="none" w:sz="0" w:space="0" w:color="auto"/>
        <w:left w:val="none" w:sz="0" w:space="0" w:color="auto"/>
        <w:bottom w:val="none" w:sz="0" w:space="0" w:color="auto"/>
        <w:right w:val="none" w:sz="0" w:space="0" w:color="auto"/>
      </w:divBdr>
    </w:div>
    <w:div w:id="1759594822">
      <w:bodyDiv w:val="1"/>
      <w:marLeft w:val="0"/>
      <w:marRight w:val="0"/>
      <w:marTop w:val="0"/>
      <w:marBottom w:val="0"/>
      <w:divBdr>
        <w:top w:val="none" w:sz="0" w:space="0" w:color="auto"/>
        <w:left w:val="none" w:sz="0" w:space="0" w:color="auto"/>
        <w:bottom w:val="none" w:sz="0" w:space="0" w:color="auto"/>
        <w:right w:val="none" w:sz="0" w:space="0" w:color="auto"/>
      </w:divBdr>
    </w:div>
    <w:div w:id="1791631001">
      <w:bodyDiv w:val="1"/>
      <w:marLeft w:val="0"/>
      <w:marRight w:val="0"/>
      <w:marTop w:val="0"/>
      <w:marBottom w:val="0"/>
      <w:divBdr>
        <w:top w:val="none" w:sz="0" w:space="0" w:color="auto"/>
        <w:left w:val="none" w:sz="0" w:space="0" w:color="auto"/>
        <w:bottom w:val="none" w:sz="0" w:space="0" w:color="auto"/>
        <w:right w:val="none" w:sz="0" w:space="0" w:color="auto"/>
      </w:divBdr>
      <w:divsChild>
        <w:div w:id="1650865255">
          <w:marLeft w:val="0"/>
          <w:marRight w:val="0"/>
          <w:marTop w:val="0"/>
          <w:marBottom w:val="0"/>
          <w:divBdr>
            <w:top w:val="none" w:sz="0" w:space="0" w:color="auto"/>
            <w:left w:val="none" w:sz="0" w:space="0" w:color="auto"/>
            <w:bottom w:val="none" w:sz="0" w:space="0" w:color="auto"/>
            <w:right w:val="none" w:sz="0" w:space="0" w:color="auto"/>
          </w:divBdr>
          <w:divsChild>
            <w:div w:id="1933314912">
              <w:marLeft w:val="0"/>
              <w:marRight w:val="0"/>
              <w:marTop w:val="0"/>
              <w:marBottom w:val="0"/>
              <w:divBdr>
                <w:top w:val="none" w:sz="0" w:space="0" w:color="auto"/>
                <w:left w:val="none" w:sz="0" w:space="0" w:color="auto"/>
                <w:bottom w:val="none" w:sz="0" w:space="0" w:color="auto"/>
                <w:right w:val="none" w:sz="0" w:space="0" w:color="auto"/>
              </w:divBdr>
              <w:divsChild>
                <w:div w:id="1983001239">
                  <w:marLeft w:val="0"/>
                  <w:marRight w:val="0"/>
                  <w:marTop w:val="0"/>
                  <w:marBottom w:val="0"/>
                  <w:divBdr>
                    <w:top w:val="none" w:sz="0" w:space="0" w:color="auto"/>
                    <w:left w:val="none" w:sz="0" w:space="0" w:color="auto"/>
                    <w:bottom w:val="none" w:sz="0" w:space="0" w:color="auto"/>
                    <w:right w:val="none" w:sz="0" w:space="0" w:color="auto"/>
                  </w:divBdr>
                  <w:divsChild>
                    <w:div w:id="1365406317">
                      <w:marLeft w:val="0"/>
                      <w:marRight w:val="0"/>
                      <w:marTop w:val="0"/>
                      <w:marBottom w:val="0"/>
                      <w:divBdr>
                        <w:top w:val="none" w:sz="0" w:space="0" w:color="auto"/>
                        <w:left w:val="none" w:sz="0" w:space="0" w:color="auto"/>
                        <w:bottom w:val="none" w:sz="0" w:space="0" w:color="auto"/>
                        <w:right w:val="none" w:sz="0" w:space="0" w:color="auto"/>
                      </w:divBdr>
                      <w:divsChild>
                        <w:div w:id="1699114821">
                          <w:marLeft w:val="0"/>
                          <w:marRight w:val="0"/>
                          <w:marTop w:val="0"/>
                          <w:marBottom w:val="0"/>
                          <w:divBdr>
                            <w:top w:val="none" w:sz="0" w:space="0" w:color="auto"/>
                            <w:left w:val="none" w:sz="0" w:space="0" w:color="auto"/>
                            <w:bottom w:val="none" w:sz="0" w:space="0" w:color="auto"/>
                            <w:right w:val="none" w:sz="0" w:space="0" w:color="auto"/>
                          </w:divBdr>
                          <w:divsChild>
                            <w:div w:id="1374620585">
                              <w:marLeft w:val="0"/>
                              <w:marRight w:val="0"/>
                              <w:marTop w:val="0"/>
                              <w:marBottom w:val="0"/>
                              <w:divBdr>
                                <w:top w:val="none" w:sz="0" w:space="0" w:color="auto"/>
                                <w:left w:val="none" w:sz="0" w:space="0" w:color="auto"/>
                                <w:bottom w:val="none" w:sz="0" w:space="0" w:color="auto"/>
                                <w:right w:val="none" w:sz="0" w:space="0" w:color="auto"/>
                              </w:divBdr>
                              <w:divsChild>
                                <w:div w:id="763691310">
                                  <w:marLeft w:val="0"/>
                                  <w:marRight w:val="0"/>
                                  <w:marTop w:val="0"/>
                                  <w:marBottom w:val="0"/>
                                  <w:divBdr>
                                    <w:top w:val="none" w:sz="0" w:space="0" w:color="auto"/>
                                    <w:left w:val="none" w:sz="0" w:space="0" w:color="auto"/>
                                    <w:bottom w:val="none" w:sz="0" w:space="0" w:color="auto"/>
                                    <w:right w:val="none" w:sz="0" w:space="0" w:color="auto"/>
                                  </w:divBdr>
                                  <w:divsChild>
                                    <w:div w:id="1140655242">
                                      <w:marLeft w:val="0"/>
                                      <w:marRight w:val="0"/>
                                      <w:marTop w:val="0"/>
                                      <w:marBottom w:val="0"/>
                                      <w:divBdr>
                                        <w:top w:val="none" w:sz="0" w:space="0" w:color="auto"/>
                                        <w:left w:val="none" w:sz="0" w:space="0" w:color="auto"/>
                                        <w:bottom w:val="none" w:sz="0" w:space="0" w:color="auto"/>
                                        <w:right w:val="none" w:sz="0" w:space="0" w:color="auto"/>
                                      </w:divBdr>
                                      <w:divsChild>
                                        <w:div w:id="651563294">
                                          <w:marLeft w:val="0"/>
                                          <w:marRight w:val="0"/>
                                          <w:marTop w:val="0"/>
                                          <w:marBottom w:val="0"/>
                                          <w:divBdr>
                                            <w:top w:val="none" w:sz="0" w:space="0" w:color="auto"/>
                                            <w:left w:val="none" w:sz="0" w:space="0" w:color="auto"/>
                                            <w:bottom w:val="none" w:sz="0" w:space="0" w:color="auto"/>
                                            <w:right w:val="none" w:sz="0" w:space="0" w:color="auto"/>
                                          </w:divBdr>
                                          <w:divsChild>
                                            <w:div w:id="2039623918">
                                              <w:marLeft w:val="0"/>
                                              <w:marRight w:val="0"/>
                                              <w:marTop w:val="0"/>
                                              <w:marBottom w:val="0"/>
                                              <w:divBdr>
                                                <w:top w:val="none" w:sz="0" w:space="0" w:color="auto"/>
                                                <w:left w:val="none" w:sz="0" w:space="0" w:color="auto"/>
                                                <w:bottom w:val="none" w:sz="0" w:space="0" w:color="auto"/>
                                                <w:right w:val="none" w:sz="0" w:space="0" w:color="auto"/>
                                              </w:divBdr>
                                              <w:divsChild>
                                                <w:div w:id="157233032">
                                                  <w:marLeft w:val="0"/>
                                                  <w:marRight w:val="0"/>
                                                  <w:marTop w:val="0"/>
                                                  <w:marBottom w:val="0"/>
                                                  <w:divBdr>
                                                    <w:top w:val="none" w:sz="0" w:space="0" w:color="auto"/>
                                                    <w:left w:val="none" w:sz="0" w:space="0" w:color="auto"/>
                                                    <w:bottom w:val="none" w:sz="0" w:space="0" w:color="auto"/>
                                                    <w:right w:val="none" w:sz="0" w:space="0" w:color="auto"/>
                                                  </w:divBdr>
                                                  <w:divsChild>
                                                    <w:div w:id="534196795">
                                                      <w:marLeft w:val="0"/>
                                                      <w:marRight w:val="0"/>
                                                      <w:marTop w:val="0"/>
                                                      <w:marBottom w:val="0"/>
                                                      <w:divBdr>
                                                        <w:top w:val="none" w:sz="0" w:space="0" w:color="auto"/>
                                                        <w:left w:val="none" w:sz="0" w:space="0" w:color="auto"/>
                                                        <w:bottom w:val="none" w:sz="0" w:space="0" w:color="auto"/>
                                                        <w:right w:val="none" w:sz="0" w:space="0" w:color="auto"/>
                                                      </w:divBdr>
                                                      <w:divsChild>
                                                        <w:div w:id="192456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7328749">
      <w:bodyDiv w:val="1"/>
      <w:marLeft w:val="0"/>
      <w:marRight w:val="0"/>
      <w:marTop w:val="0"/>
      <w:marBottom w:val="0"/>
      <w:divBdr>
        <w:top w:val="none" w:sz="0" w:space="0" w:color="auto"/>
        <w:left w:val="none" w:sz="0" w:space="0" w:color="auto"/>
        <w:bottom w:val="none" w:sz="0" w:space="0" w:color="auto"/>
        <w:right w:val="none" w:sz="0" w:space="0" w:color="auto"/>
      </w:divBdr>
      <w:divsChild>
        <w:div w:id="179203543">
          <w:marLeft w:val="0"/>
          <w:marRight w:val="0"/>
          <w:marTop w:val="0"/>
          <w:marBottom w:val="0"/>
          <w:divBdr>
            <w:top w:val="none" w:sz="0" w:space="0" w:color="auto"/>
            <w:left w:val="none" w:sz="0" w:space="0" w:color="auto"/>
            <w:bottom w:val="none" w:sz="0" w:space="0" w:color="auto"/>
            <w:right w:val="none" w:sz="0" w:space="0" w:color="auto"/>
          </w:divBdr>
          <w:divsChild>
            <w:div w:id="1779249302">
              <w:marLeft w:val="0"/>
              <w:marRight w:val="0"/>
              <w:marTop w:val="0"/>
              <w:marBottom w:val="0"/>
              <w:divBdr>
                <w:top w:val="none" w:sz="0" w:space="0" w:color="auto"/>
                <w:left w:val="none" w:sz="0" w:space="0" w:color="auto"/>
                <w:bottom w:val="none" w:sz="0" w:space="0" w:color="auto"/>
                <w:right w:val="none" w:sz="0" w:space="0" w:color="auto"/>
              </w:divBdr>
              <w:divsChild>
                <w:div w:id="1206331104">
                  <w:marLeft w:val="0"/>
                  <w:marRight w:val="0"/>
                  <w:marTop w:val="0"/>
                  <w:marBottom w:val="0"/>
                  <w:divBdr>
                    <w:top w:val="none" w:sz="0" w:space="0" w:color="auto"/>
                    <w:left w:val="none" w:sz="0" w:space="0" w:color="auto"/>
                    <w:bottom w:val="none" w:sz="0" w:space="0" w:color="auto"/>
                    <w:right w:val="none" w:sz="0" w:space="0" w:color="auto"/>
                  </w:divBdr>
                  <w:divsChild>
                    <w:div w:id="420297964">
                      <w:marLeft w:val="0"/>
                      <w:marRight w:val="0"/>
                      <w:marTop w:val="0"/>
                      <w:marBottom w:val="0"/>
                      <w:divBdr>
                        <w:top w:val="none" w:sz="0" w:space="0" w:color="auto"/>
                        <w:left w:val="none" w:sz="0" w:space="0" w:color="auto"/>
                        <w:bottom w:val="none" w:sz="0" w:space="0" w:color="auto"/>
                        <w:right w:val="none" w:sz="0" w:space="0" w:color="auto"/>
                      </w:divBdr>
                      <w:divsChild>
                        <w:div w:id="940990978">
                          <w:marLeft w:val="0"/>
                          <w:marRight w:val="0"/>
                          <w:marTop w:val="0"/>
                          <w:marBottom w:val="0"/>
                          <w:divBdr>
                            <w:top w:val="none" w:sz="0" w:space="0" w:color="auto"/>
                            <w:left w:val="none" w:sz="0" w:space="0" w:color="auto"/>
                            <w:bottom w:val="none" w:sz="0" w:space="0" w:color="auto"/>
                            <w:right w:val="none" w:sz="0" w:space="0" w:color="auto"/>
                          </w:divBdr>
                          <w:divsChild>
                            <w:div w:id="1240870823">
                              <w:marLeft w:val="0"/>
                              <w:marRight w:val="0"/>
                              <w:marTop w:val="0"/>
                              <w:marBottom w:val="0"/>
                              <w:divBdr>
                                <w:top w:val="none" w:sz="0" w:space="0" w:color="auto"/>
                                <w:left w:val="none" w:sz="0" w:space="0" w:color="auto"/>
                                <w:bottom w:val="none" w:sz="0" w:space="0" w:color="auto"/>
                                <w:right w:val="none" w:sz="0" w:space="0" w:color="auto"/>
                              </w:divBdr>
                              <w:divsChild>
                                <w:div w:id="124926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102672">
      <w:bodyDiv w:val="1"/>
      <w:marLeft w:val="0"/>
      <w:marRight w:val="0"/>
      <w:marTop w:val="0"/>
      <w:marBottom w:val="0"/>
      <w:divBdr>
        <w:top w:val="none" w:sz="0" w:space="0" w:color="auto"/>
        <w:left w:val="none" w:sz="0" w:space="0" w:color="auto"/>
        <w:bottom w:val="none" w:sz="0" w:space="0" w:color="auto"/>
        <w:right w:val="none" w:sz="0" w:space="0" w:color="auto"/>
      </w:divBdr>
    </w:div>
    <w:div w:id="1865970860">
      <w:bodyDiv w:val="1"/>
      <w:marLeft w:val="0"/>
      <w:marRight w:val="0"/>
      <w:marTop w:val="0"/>
      <w:marBottom w:val="0"/>
      <w:divBdr>
        <w:top w:val="none" w:sz="0" w:space="0" w:color="auto"/>
        <w:left w:val="none" w:sz="0" w:space="0" w:color="auto"/>
        <w:bottom w:val="none" w:sz="0" w:space="0" w:color="auto"/>
        <w:right w:val="none" w:sz="0" w:space="0" w:color="auto"/>
      </w:divBdr>
    </w:div>
    <w:div w:id="1885294201">
      <w:bodyDiv w:val="1"/>
      <w:marLeft w:val="0"/>
      <w:marRight w:val="0"/>
      <w:marTop w:val="0"/>
      <w:marBottom w:val="0"/>
      <w:divBdr>
        <w:top w:val="none" w:sz="0" w:space="0" w:color="auto"/>
        <w:left w:val="none" w:sz="0" w:space="0" w:color="auto"/>
        <w:bottom w:val="none" w:sz="0" w:space="0" w:color="auto"/>
        <w:right w:val="none" w:sz="0" w:space="0" w:color="auto"/>
      </w:divBdr>
    </w:div>
    <w:div w:id="1909534524">
      <w:bodyDiv w:val="1"/>
      <w:marLeft w:val="0"/>
      <w:marRight w:val="0"/>
      <w:marTop w:val="0"/>
      <w:marBottom w:val="0"/>
      <w:divBdr>
        <w:top w:val="none" w:sz="0" w:space="0" w:color="auto"/>
        <w:left w:val="none" w:sz="0" w:space="0" w:color="auto"/>
        <w:bottom w:val="none" w:sz="0" w:space="0" w:color="auto"/>
        <w:right w:val="none" w:sz="0" w:space="0" w:color="auto"/>
      </w:divBdr>
    </w:div>
    <w:div w:id="1955745617">
      <w:bodyDiv w:val="1"/>
      <w:marLeft w:val="0"/>
      <w:marRight w:val="0"/>
      <w:marTop w:val="0"/>
      <w:marBottom w:val="0"/>
      <w:divBdr>
        <w:top w:val="none" w:sz="0" w:space="0" w:color="auto"/>
        <w:left w:val="none" w:sz="0" w:space="0" w:color="auto"/>
        <w:bottom w:val="none" w:sz="0" w:space="0" w:color="auto"/>
        <w:right w:val="none" w:sz="0" w:space="0" w:color="auto"/>
      </w:divBdr>
      <w:divsChild>
        <w:div w:id="407384774">
          <w:marLeft w:val="0"/>
          <w:marRight w:val="0"/>
          <w:marTop w:val="0"/>
          <w:marBottom w:val="0"/>
          <w:divBdr>
            <w:top w:val="none" w:sz="0" w:space="0" w:color="auto"/>
            <w:left w:val="none" w:sz="0" w:space="0" w:color="auto"/>
            <w:bottom w:val="none" w:sz="0" w:space="0" w:color="auto"/>
            <w:right w:val="none" w:sz="0" w:space="0" w:color="auto"/>
          </w:divBdr>
          <w:divsChild>
            <w:div w:id="582034949">
              <w:marLeft w:val="0"/>
              <w:marRight w:val="0"/>
              <w:marTop w:val="0"/>
              <w:marBottom w:val="0"/>
              <w:divBdr>
                <w:top w:val="none" w:sz="0" w:space="0" w:color="auto"/>
                <w:left w:val="none" w:sz="0" w:space="0" w:color="auto"/>
                <w:bottom w:val="none" w:sz="0" w:space="0" w:color="auto"/>
                <w:right w:val="none" w:sz="0" w:space="0" w:color="auto"/>
              </w:divBdr>
              <w:divsChild>
                <w:div w:id="124664180">
                  <w:marLeft w:val="0"/>
                  <w:marRight w:val="0"/>
                  <w:marTop w:val="0"/>
                  <w:marBottom w:val="0"/>
                  <w:divBdr>
                    <w:top w:val="none" w:sz="0" w:space="0" w:color="auto"/>
                    <w:left w:val="none" w:sz="0" w:space="0" w:color="auto"/>
                    <w:bottom w:val="none" w:sz="0" w:space="0" w:color="auto"/>
                    <w:right w:val="none" w:sz="0" w:space="0" w:color="auto"/>
                  </w:divBdr>
                  <w:divsChild>
                    <w:div w:id="10752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8655419">
      <w:bodyDiv w:val="1"/>
      <w:marLeft w:val="0"/>
      <w:marRight w:val="0"/>
      <w:marTop w:val="0"/>
      <w:marBottom w:val="0"/>
      <w:divBdr>
        <w:top w:val="none" w:sz="0" w:space="0" w:color="auto"/>
        <w:left w:val="none" w:sz="0" w:space="0" w:color="auto"/>
        <w:bottom w:val="none" w:sz="0" w:space="0" w:color="auto"/>
        <w:right w:val="none" w:sz="0" w:space="0" w:color="auto"/>
      </w:divBdr>
    </w:div>
    <w:div w:id="1978104245">
      <w:bodyDiv w:val="1"/>
      <w:marLeft w:val="0"/>
      <w:marRight w:val="0"/>
      <w:marTop w:val="0"/>
      <w:marBottom w:val="0"/>
      <w:divBdr>
        <w:top w:val="none" w:sz="0" w:space="0" w:color="auto"/>
        <w:left w:val="none" w:sz="0" w:space="0" w:color="auto"/>
        <w:bottom w:val="none" w:sz="0" w:space="0" w:color="auto"/>
        <w:right w:val="none" w:sz="0" w:space="0" w:color="auto"/>
      </w:divBdr>
    </w:div>
    <w:div w:id="2054109946">
      <w:bodyDiv w:val="1"/>
      <w:marLeft w:val="0"/>
      <w:marRight w:val="0"/>
      <w:marTop w:val="0"/>
      <w:marBottom w:val="0"/>
      <w:divBdr>
        <w:top w:val="none" w:sz="0" w:space="0" w:color="auto"/>
        <w:left w:val="none" w:sz="0" w:space="0" w:color="auto"/>
        <w:bottom w:val="none" w:sz="0" w:space="0" w:color="auto"/>
        <w:right w:val="none" w:sz="0" w:space="0" w:color="auto"/>
      </w:divBdr>
    </w:div>
    <w:div w:id="2097091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NDISQualitySafeguards@dss.gov.au" TargetMode="External"/><Relationship Id="rId3" Type="http://schemas.microsoft.com/office/2007/relationships/stylesWithEffects" Target="stylesWithEffect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engage.dss.gov.au" TargetMode="External"/><Relationship Id="rId2" Type="http://schemas.openxmlformats.org/officeDocument/2006/relationships/styles" Target="styles.xml"/><Relationship Id="rId16" Type="http://schemas.openxmlformats.org/officeDocument/2006/relationships/hyperlink" Target="http://www.dss.gov.au/ndisqualitysafeguards" TargetMode="Externa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coaghealthcouncil.gov.au/NationalCodeOfConductForHealthCareWorker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footnotes.xml.rels><?xml version="1.0" encoding="UTF-8" standalone="yes"?>
<Relationships xmlns="http://schemas.openxmlformats.org/package/2006/relationships"><Relationship Id="rId1" Type="http://schemas.openxmlformats.org/officeDocument/2006/relationships/hyperlink" Target="http://www.childabuseroyalcommission.gov.au"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DSS Blue">
  <a:themeElements>
    <a:clrScheme name="DSS Blue">
      <a:dk1>
        <a:sysClr val="windowText" lastClr="000000"/>
      </a:dk1>
      <a:lt1>
        <a:sysClr val="window" lastClr="FFFFFF"/>
      </a:lt1>
      <a:dk2>
        <a:srgbClr val="000000"/>
      </a:dk2>
      <a:lt2>
        <a:srgbClr val="F8F8F8"/>
      </a:lt2>
      <a:accent1>
        <a:srgbClr val="005A70"/>
      </a:accent1>
      <a:accent2>
        <a:srgbClr val="00B0B9"/>
      </a:accent2>
      <a:accent3>
        <a:srgbClr val="B1E4E3"/>
      </a:accent3>
      <a:accent4>
        <a:srgbClr val="005A70"/>
      </a:accent4>
      <a:accent5>
        <a:srgbClr val="00B0B9"/>
      </a:accent5>
      <a:accent6>
        <a:srgbClr val="B1E4E3"/>
      </a:accent6>
      <a:hlink>
        <a:srgbClr val="0000FF"/>
      </a:hlink>
      <a:folHlink>
        <a:srgbClr val="000000"/>
      </a:folHlink>
    </a:clrScheme>
    <a:fontScheme name="Stronger Relationships">
      <a:majorFont>
        <a:latin typeface="Georgia"/>
        <a:ea typeface=""/>
        <a:cs typeface=""/>
      </a:majorFont>
      <a:minorFont>
        <a:latin typeface="Arial"/>
        <a:ea typeface=""/>
        <a:cs typeface=""/>
      </a:minorFont>
    </a:fontScheme>
    <a:fmtScheme name="Clarity">
      <a:fillStyleLst>
        <a:solidFill>
          <a:schemeClr val="phClr"/>
        </a:solidFill>
        <a:gradFill rotWithShape="1">
          <a:gsLst>
            <a:gs pos="0">
              <a:schemeClr val="phClr">
                <a:tint val="50000"/>
                <a:shade val="86000"/>
                <a:satMod val="140000"/>
              </a:schemeClr>
            </a:gs>
            <a:gs pos="45000">
              <a:schemeClr val="phClr">
                <a:tint val="48000"/>
                <a:satMod val="150000"/>
              </a:schemeClr>
            </a:gs>
            <a:gs pos="100000">
              <a:schemeClr val="phClr">
                <a:tint val="28000"/>
                <a:satMod val="160000"/>
              </a:schemeClr>
            </a:gs>
          </a:gsLst>
          <a:path path="circle">
            <a:fillToRect l="100000" t="100000" r="100000" b="100000"/>
          </a:path>
        </a:gradFill>
        <a:gradFill rotWithShape="1">
          <a:gsLst>
            <a:gs pos="0">
              <a:schemeClr val="phClr">
                <a:shade val="70000"/>
                <a:satMod val="150000"/>
              </a:schemeClr>
            </a:gs>
            <a:gs pos="34000">
              <a:schemeClr val="phClr">
                <a:shade val="70000"/>
                <a:satMod val="140000"/>
              </a:schemeClr>
            </a:gs>
            <a:gs pos="70000">
              <a:schemeClr val="phClr">
                <a:tint val="100000"/>
                <a:shade val="90000"/>
                <a:satMod val="140000"/>
              </a:schemeClr>
            </a:gs>
            <a:gs pos="100000">
              <a:schemeClr val="phClr">
                <a:tint val="100000"/>
                <a:shade val="100000"/>
                <a:satMod val="100000"/>
              </a:schemeClr>
            </a:gs>
          </a:gsLst>
          <a:path path="circle">
            <a:fillToRect l="100000" t="100000" r="100000" b="100000"/>
          </a:path>
        </a:gradFill>
      </a:fillStyleLst>
      <a:lnStyleLst>
        <a:ln w="9525" cap="flat" cmpd="sng" algn="ctr">
          <a:solidFill>
            <a:schemeClr val="phClr"/>
          </a:solidFill>
          <a:prstDash val="solid"/>
        </a:ln>
        <a:ln w="26425" cap="flat" cmpd="sng" algn="ctr">
          <a:solidFill>
            <a:schemeClr val="phClr"/>
          </a:solidFill>
          <a:prstDash val="solid"/>
        </a:ln>
        <a:ln w="4445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38100" dist="25400" dir="2700000" algn="br" rotWithShape="0">
              <a:srgbClr val="000000">
                <a:alpha val="60000"/>
              </a:srgbClr>
            </a:outerShdw>
          </a:effectLst>
          <a:scene3d>
            <a:camera prst="orthographicFront">
              <a:rot lat="0" lon="0" rev="0"/>
            </a:camera>
            <a:lightRig rig="balanced" dir="t">
              <a:rot lat="0" lon="0" rev="5100000"/>
            </a:lightRig>
          </a:scene3d>
          <a:sp3d contourW="6350">
            <a:bevelT w="29210" h="12700"/>
            <a:contourClr>
              <a:schemeClr val="phClr">
                <a:shade val="3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11297</Words>
  <Characters>64395</Characters>
  <Application>Microsoft Office Word</Application>
  <DocSecurity>0</DocSecurity>
  <Lines>536</Lines>
  <Paragraphs>151</Paragraphs>
  <ScaleCrop>false</ScaleCrop>
  <Company/>
  <LinksUpToDate>false</LinksUpToDate>
  <CharactersWithSpaces>75541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2017-06-02T05:39:00Z</dcterms:created>
  <dcterms:modified xsi:type="dcterms:W3CDTF">2017-06-02T05:39:00Z</dcterms:modified>
</cp:coreProperties>
</file>